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ED8360" w14:textId="77777777" w:rsidR="00491A49" w:rsidRDefault="00491A49" w:rsidP="00C02D0E">
      <w:pPr>
        <w:jc w:val="right"/>
        <w:rPr>
          <w:rFonts w:ascii="Tahoma" w:hAnsi="Tahoma" w:cs="Tahoma"/>
          <w:b/>
        </w:rPr>
      </w:pPr>
    </w:p>
    <w:p w14:paraId="7BD5EB17" w14:textId="77777777" w:rsidR="00491A49" w:rsidRDefault="00491A49" w:rsidP="00C02D0E">
      <w:pPr>
        <w:jc w:val="right"/>
        <w:rPr>
          <w:rFonts w:ascii="Tahoma" w:hAnsi="Tahoma" w:cs="Tahoma"/>
          <w:b/>
        </w:rPr>
      </w:pPr>
    </w:p>
    <w:p w14:paraId="58A8BCCD" w14:textId="77777777" w:rsidR="00491A49" w:rsidRDefault="00491A49" w:rsidP="00C02D0E">
      <w:pPr>
        <w:jc w:val="right"/>
        <w:rPr>
          <w:rFonts w:ascii="Tahoma" w:hAnsi="Tahoma" w:cs="Tahoma"/>
          <w:b/>
        </w:rPr>
      </w:pPr>
    </w:p>
    <w:p w14:paraId="0444EE0A" w14:textId="77777777" w:rsidR="00CE200B" w:rsidRPr="00C02D0E" w:rsidRDefault="00A70BB0" w:rsidP="00C02D0E">
      <w:pPr>
        <w:jc w:val="right"/>
        <w:rPr>
          <w:rFonts w:ascii="Tahoma" w:hAnsi="Tahoma" w:cs="Tahoma"/>
          <w:b/>
        </w:rPr>
      </w:pPr>
      <w:r w:rsidRPr="00C02D0E">
        <w:rPr>
          <w:rFonts w:ascii="Tahoma" w:hAnsi="Tahoma" w:cs="Tahoma"/>
          <w:b/>
        </w:rPr>
        <w:t>Załącznik nr 1 do S</w:t>
      </w:r>
      <w:r w:rsidR="00CE200B" w:rsidRPr="00C02D0E">
        <w:rPr>
          <w:rFonts w:ascii="Tahoma" w:hAnsi="Tahoma" w:cs="Tahoma"/>
          <w:b/>
        </w:rPr>
        <w:t>WZ</w:t>
      </w:r>
    </w:p>
    <w:p w14:paraId="636CB22C" w14:textId="77777777" w:rsidR="00D7216B" w:rsidRPr="00C02D0E" w:rsidRDefault="00D7216B" w:rsidP="00C02D0E">
      <w:pPr>
        <w:rPr>
          <w:rFonts w:ascii="Tahoma" w:hAnsi="Tahoma" w:cs="Tahoma"/>
          <w:vertAlign w:val="superscript"/>
        </w:rPr>
      </w:pPr>
    </w:p>
    <w:p w14:paraId="5BFC3932" w14:textId="77777777" w:rsidR="00D7216B" w:rsidRPr="00C02D0E" w:rsidRDefault="007457B6" w:rsidP="00C02D0E">
      <w:pPr>
        <w:jc w:val="center"/>
        <w:rPr>
          <w:rFonts w:ascii="Tahoma" w:hAnsi="Tahoma" w:cs="Tahoma"/>
          <w:b/>
        </w:rPr>
      </w:pPr>
      <w:r w:rsidRPr="00C02D0E">
        <w:rPr>
          <w:rFonts w:ascii="Tahoma" w:hAnsi="Tahoma" w:cs="Tahoma"/>
          <w:b/>
        </w:rPr>
        <w:t>FORMULARZ OFERTOWY</w:t>
      </w:r>
    </w:p>
    <w:p w14:paraId="762B0CA0" w14:textId="77777777" w:rsidR="007457B6" w:rsidRPr="00C02D0E" w:rsidRDefault="007457B6" w:rsidP="00C02D0E">
      <w:pPr>
        <w:jc w:val="center"/>
        <w:rPr>
          <w:rFonts w:ascii="Tahoma" w:hAnsi="Tahoma" w:cs="Tahoma"/>
          <w:b/>
        </w:rPr>
      </w:pPr>
    </w:p>
    <w:p w14:paraId="6C9051AE" w14:textId="77777777" w:rsidR="00CB05C0" w:rsidRPr="00C02D0E" w:rsidRDefault="00CB05C0" w:rsidP="00C02D0E">
      <w:pPr>
        <w:jc w:val="center"/>
        <w:rPr>
          <w:rFonts w:ascii="Tahoma" w:hAnsi="Tahoma" w:cs="Tahoma"/>
          <w:b/>
        </w:rPr>
      </w:pPr>
    </w:p>
    <w:p w14:paraId="7C22975E" w14:textId="29C595FA" w:rsidR="00045FD4" w:rsidRDefault="00045FD4" w:rsidP="00C02D0E">
      <w:pPr>
        <w:numPr>
          <w:ilvl w:val="0"/>
          <w:numId w:val="3"/>
        </w:numPr>
        <w:ind w:right="-143"/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t>Ja (My), niżej podpisany (ni)</w:t>
      </w:r>
      <w:r w:rsidR="00C02D0E">
        <w:rPr>
          <w:rFonts w:ascii="Tahoma" w:hAnsi="Tahoma" w:cs="Tahoma"/>
        </w:rPr>
        <w:t xml:space="preserve"> </w:t>
      </w:r>
      <w:r w:rsidRPr="00C02D0E">
        <w:rPr>
          <w:rFonts w:ascii="Tahoma" w:hAnsi="Tahoma" w:cs="Tahoma"/>
        </w:rPr>
        <w:t>………………………………………………………………………………………………………</w:t>
      </w:r>
      <w:r w:rsidR="00C02D0E">
        <w:rPr>
          <w:rFonts w:ascii="Tahoma" w:hAnsi="Tahoma" w:cs="Tahoma"/>
        </w:rPr>
        <w:t>.</w:t>
      </w:r>
      <w:r w:rsidRPr="00C02D0E">
        <w:rPr>
          <w:rFonts w:ascii="Tahoma" w:hAnsi="Tahoma" w:cs="Tahoma"/>
        </w:rPr>
        <w:t>…</w:t>
      </w:r>
      <w:r w:rsidR="00C02D0E">
        <w:rPr>
          <w:rFonts w:ascii="Tahoma" w:hAnsi="Tahoma" w:cs="Tahoma"/>
        </w:rPr>
        <w:t>.</w:t>
      </w:r>
    </w:p>
    <w:p w14:paraId="1D60B696" w14:textId="77777777" w:rsidR="00C02D0E" w:rsidRDefault="00C02D0E" w:rsidP="00C02D0E">
      <w:pPr>
        <w:numPr>
          <w:ilvl w:val="0"/>
          <w:numId w:val="3"/>
        </w:numPr>
        <w:ind w:right="-143"/>
        <w:jc w:val="both"/>
        <w:rPr>
          <w:rFonts w:ascii="Tahoma" w:hAnsi="Tahoma" w:cs="Tahoma"/>
        </w:rPr>
      </w:pPr>
    </w:p>
    <w:p w14:paraId="0F3CF4CF" w14:textId="7320A520" w:rsidR="00C02D0E" w:rsidRDefault="00C02D0E" w:rsidP="00C02D0E">
      <w:pPr>
        <w:numPr>
          <w:ilvl w:val="0"/>
          <w:numId w:val="3"/>
        </w:numPr>
        <w:ind w:right="-143"/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t>.........................................................................................................................</w:t>
      </w:r>
      <w:r>
        <w:rPr>
          <w:rFonts w:ascii="Tahoma" w:hAnsi="Tahoma" w:cs="Tahoma"/>
        </w:rPr>
        <w:t>...............................</w:t>
      </w:r>
    </w:p>
    <w:p w14:paraId="5F44192E" w14:textId="77777777" w:rsidR="00C02D0E" w:rsidRDefault="00C02D0E" w:rsidP="00C02D0E">
      <w:pPr>
        <w:pStyle w:val="Akapitzlist"/>
        <w:rPr>
          <w:rFonts w:ascii="Tahoma" w:hAnsi="Tahoma" w:cs="Tahoma"/>
        </w:rPr>
      </w:pPr>
    </w:p>
    <w:p w14:paraId="15DD20E8" w14:textId="77777777" w:rsidR="00C02D0E" w:rsidRDefault="00C02D0E" w:rsidP="00C02D0E">
      <w:pPr>
        <w:numPr>
          <w:ilvl w:val="0"/>
          <w:numId w:val="3"/>
        </w:numPr>
        <w:ind w:right="-143"/>
        <w:jc w:val="both"/>
        <w:rPr>
          <w:rFonts w:ascii="Tahoma" w:hAnsi="Tahoma" w:cs="Tahoma"/>
        </w:rPr>
      </w:pPr>
    </w:p>
    <w:p w14:paraId="73446BA0" w14:textId="39E491AC" w:rsidR="00C02D0E" w:rsidRDefault="00045FD4" w:rsidP="00C02D0E">
      <w:pPr>
        <w:numPr>
          <w:ilvl w:val="0"/>
          <w:numId w:val="3"/>
        </w:numPr>
        <w:rPr>
          <w:rFonts w:ascii="Tahoma" w:hAnsi="Tahoma" w:cs="Tahoma"/>
        </w:rPr>
      </w:pPr>
      <w:r w:rsidRPr="00C02D0E">
        <w:rPr>
          <w:rFonts w:ascii="Tahoma" w:hAnsi="Tahoma" w:cs="Tahoma"/>
        </w:rPr>
        <w:t xml:space="preserve">działając w imieniu i na rzecz </w:t>
      </w:r>
      <w:r w:rsidR="00C02D0E" w:rsidRPr="00C02D0E">
        <w:rPr>
          <w:rFonts w:ascii="Tahoma" w:hAnsi="Tahoma" w:cs="Tahoma"/>
        </w:rPr>
        <w:t>………………………………………………………………………………………………………</w:t>
      </w:r>
      <w:r w:rsidR="00C02D0E">
        <w:rPr>
          <w:rFonts w:ascii="Tahoma" w:hAnsi="Tahoma" w:cs="Tahoma"/>
        </w:rPr>
        <w:t>.</w:t>
      </w:r>
    </w:p>
    <w:p w14:paraId="48FE7F8B" w14:textId="77777777" w:rsidR="00C02D0E" w:rsidRDefault="00C02D0E" w:rsidP="00C02D0E">
      <w:pPr>
        <w:numPr>
          <w:ilvl w:val="0"/>
          <w:numId w:val="3"/>
        </w:numPr>
        <w:rPr>
          <w:rFonts w:ascii="Tahoma" w:hAnsi="Tahoma" w:cs="Tahoma"/>
        </w:rPr>
      </w:pPr>
    </w:p>
    <w:p w14:paraId="5615FCBD" w14:textId="22E1BC38" w:rsidR="00045FD4" w:rsidRPr="00C02D0E" w:rsidRDefault="00045FD4" w:rsidP="00C02D0E">
      <w:pPr>
        <w:numPr>
          <w:ilvl w:val="0"/>
          <w:numId w:val="3"/>
        </w:numPr>
        <w:rPr>
          <w:rFonts w:ascii="Tahoma" w:hAnsi="Tahoma" w:cs="Tahoma"/>
        </w:rPr>
      </w:pPr>
      <w:r w:rsidRPr="00C02D0E">
        <w:rPr>
          <w:rFonts w:ascii="Tahoma" w:hAnsi="Tahoma" w:cs="Tahoma"/>
        </w:rPr>
        <w:t>.................................................................................................................................</w:t>
      </w:r>
      <w:r w:rsidR="00C02D0E">
        <w:rPr>
          <w:rFonts w:ascii="Tahoma" w:hAnsi="Tahoma" w:cs="Tahoma"/>
        </w:rPr>
        <w:t>....................</w:t>
      </w:r>
      <w:r w:rsidRPr="00C02D0E">
        <w:rPr>
          <w:rFonts w:ascii="Tahoma" w:hAnsi="Tahoma" w:cs="Tahoma"/>
        </w:rPr>
        <w:t>...</w:t>
      </w:r>
    </w:p>
    <w:p w14:paraId="248DC7C9" w14:textId="66BD0180" w:rsidR="00045FD4" w:rsidRPr="00C02D0E" w:rsidRDefault="00045FD4" w:rsidP="00C02D0E">
      <w:pPr>
        <w:numPr>
          <w:ilvl w:val="0"/>
          <w:numId w:val="3"/>
        </w:numPr>
        <w:jc w:val="center"/>
        <w:rPr>
          <w:rFonts w:ascii="Tahoma" w:hAnsi="Tahoma" w:cs="Tahoma"/>
          <w:i/>
          <w:sz w:val="16"/>
          <w:szCs w:val="16"/>
        </w:rPr>
      </w:pPr>
      <w:r w:rsidRPr="00C02D0E">
        <w:rPr>
          <w:rFonts w:ascii="Tahoma" w:hAnsi="Tahoma" w:cs="Tahoma"/>
          <w:sz w:val="16"/>
          <w:szCs w:val="16"/>
        </w:rPr>
        <w:t>(</w:t>
      </w:r>
      <w:r w:rsidRPr="00C02D0E">
        <w:rPr>
          <w:rFonts w:ascii="Tahoma" w:hAnsi="Tahoma" w:cs="Tahoma"/>
          <w:i/>
          <w:sz w:val="16"/>
          <w:szCs w:val="16"/>
        </w:rPr>
        <w:t>pełna nazwa Wykonawcy)</w:t>
      </w:r>
    </w:p>
    <w:p w14:paraId="13DF53CF" w14:textId="77777777" w:rsidR="00DA33AB" w:rsidRPr="00DA33AB" w:rsidRDefault="00DA33AB" w:rsidP="00C02D0E">
      <w:pPr>
        <w:numPr>
          <w:ilvl w:val="0"/>
          <w:numId w:val="3"/>
        </w:numPr>
        <w:jc w:val="both"/>
        <w:rPr>
          <w:rFonts w:ascii="Tahoma" w:hAnsi="Tahoma" w:cs="Tahoma"/>
          <w:i/>
        </w:rPr>
      </w:pPr>
    </w:p>
    <w:p w14:paraId="48C3E556" w14:textId="59470032" w:rsidR="00C02D0E" w:rsidRPr="00C02D0E" w:rsidRDefault="00045FD4" w:rsidP="00C02D0E">
      <w:pPr>
        <w:numPr>
          <w:ilvl w:val="0"/>
          <w:numId w:val="3"/>
        </w:numPr>
        <w:jc w:val="both"/>
        <w:rPr>
          <w:rFonts w:ascii="Tahoma" w:hAnsi="Tahoma" w:cs="Tahoma"/>
          <w:i/>
        </w:rPr>
      </w:pPr>
      <w:r w:rsidRPr="00C02D0E">
        <w:rPr>
          <w:rFonts w:ascii="Tahoma" w:hAnsi="Tahoma" w:cs="Tahoma"/>
        </w:rPr>
        <w:t>............................................................................................................</w:t>
      </w:r>
      <w:r w:rsidR="00C02D0E">
        <w:rPr>
          <w:rFonts w:ascii="Tahoma" w:hAnsi="Tahoma" w:cs="Tahoma"/>
        </w:rPr>
        <w:t>...............................</w:t>
      </w:r>
      <w:r w:rsidRPr="00C02D0E">
        <w:rPr>
          <w:rFonts w:ascii="Tahoma" w:hAnsi="Tahoma" w:cs="Tahoma"/>
        </w:rPr>
        <w:t>.............</w:t>
      </w:r>
    </w:p>
    <w:p w14:paraId="1E41EDDC" w14:textId="3B910B2B" w:rsidR="00C02D0E" w:rsidRPr="00C02D0E" w:rsidRDefault="00C02D0E" w:rsidP="00C02D0E">
      <w:pPr>
        <w:jc w:val="center"/>
        <w:rPr>
          <w:rFonts w:ascii="Tahoma" w:hAnsi="Tahoma" w:cs="Tahoma"/>
        </w:rPr>
      </w:pPr>
      <w:r w:rsidRPr="00C02D0E">
        <w:rPr>
          <w:rFonts w:ascii="Tahoma" w:hAnsi="Tahoma" w:cs="Tahoma"/>
          <w:i/>
          <w:sz w:val="16"/>
          <w:szCs w:val="16"/>
        </w:rPr>
        <w:t>(adres siedziby Wykonawcy)</w:t>
      </w:r>
    </w:p>
    <w:p w14:paraId="791943B2" w14:textId="77777777" w:rsidR="00DA33AB" w:rsidRPr="00DA33AB" w:rsidRDefault="00DA33AB" w:rsidP="00C02D0E">
      <w:pPr>
        <w:numPr>
          <w:ilvl w:val="0"/>
          <w:numId w:val="3"/>
        </w:numPr>
        <w:jc w:val="both"/>
        <w:rPr>
          <w:rFonts w:ascii="Tahoma" w:hAnsi="Tahoma" w:cs="Tahoma"/>
          <w:i/>
        </w:rPr>
      </w:pPr>
    </w:p>
    <w:p w14:paraId="31ED4B12" w14:textId="5574B38E" w:rsidR="00045FD4" w:rsidRPr="00C02D0E" w:rsidRDefault="00045FD4" w:rsidP="00C02D0E">
      <w:pPr>
        <w:numPr>
          <w:ilvl w:val="0"/>
          <w:numId w:val="3"/>
        </w:numPr>
        <w:jc w:val="both"/>
        <w:rPr>
          <w:rFonts w:ascii="Tahoma" w:hAnsi="Tahoma" w:cs="Tahoma"/>
          <w:i/>
        </w:rPr>
      </w:pPr>
      <w:r w:rsidRPr="00C02D0E">
        <w:rPr>
          <w:rFonts w:ascii="Tahoma" w:hAnsi="Tahoma" w:cs="Tahoma"/>
        </w:rPr>
        <w:t>województwo:</w:t>
      </w:r>
      <w:r w:rsidR="00C02D0E">
        <w:rPr>
          <w:rFonts w:ascii="Tahoma" w:hAnsi="Tahoma" w:cs="Tahoma"/>
        </w:rPr>
        <w:t xml:space="preserve"> </w:t>
      </w:r>
      <w:r w:rsidRPr="00C02D0E">
        <w:rPr>
          <w:rFonts w:ascii="Tahoma" w:hAnsi="Tahoma" w:cs="Tahoma"/>
        </w:rPr>
        <w:t>...........</w:t>
      </w:r>
      <w:r w:rsidRPr="00C02D0E">
        <w:rPr>
          <w:rFonts w:ascii="Tahoma" w:hAnsi="Tahoma" w:cs="Tahoma"/>
          <w:i/>
        </w:rPr>
        <w:t>........................</w:t>
      </w:r>
      <w:r w:rsidR="00C02D0E" w:rsidRPr="00C02D0E">
        <w:rPr>
          <w:rFonts w:ascii="Tahoma" w:hAnsi="Tahoma" w:cs="Tahoma"/>
        </w:rPr>
        <w:t xml:space="preserve"> .........................................................................................</w:t>
      </w:r>
      <w:r w:rsidR="00C02D0E">
        <w:rPr>
          <w:rFonts w:ascii="Tahoma" w:hAnsi="Tahoma" w:cs="Tahoma"/>
        </w:rPr>
        <w:t>.</w:t>
      </w:r>
      <w:r w:rsidRPr="00C02D0E">
        <w:rPr>
          <w:rFonts w:ascii="Tahoma" w:hAnsi="Tahoma" w:cs="Tahoma"/>
          <w:i/>
        </w:rPr>
        <w:t>....</w:t>
      </w:r>
    </w:p>
    <w:p w14:paraId="7765BF89" w14:textId="6F98A6CD" w:rsidR="00045FD4" w:rsidRPr="00C02D0E" w:rsidRDefault="00045FD4" w:rsidP="00C02D0E">
      <w:pPr>
        <w:numPr>
          <w:ilvl w:val="0"/>
          <w:numId w:val="3"/>
        </w:numPr>
        <w:jc w:val="both"/>
        <w:rPr>
          <w:rFonts w:ascii="Tahoma" w:hAnsi="Tahoma" w:cs="Tahoma"/>
          <w:i/>
          <w:sz w:val="16"/>
          <w:szCs w:val="16"/>
        </w:rPr>
      </w:pPr>
      <w:r w:rsidRPr="00C02D0E">
        <w:rPr>
          <w:rFonts w:ascii="Tahoma" w:hAnsi="Tahoma" w:cs="Tahoma"/>
          <w:i/>
        </w:rPr>
        <w:tab/>
      </w:r>
      <w:r w:rsidRPr="00C02D0E">
        <w:rPr>
          <w:rFonts w:ascii="Tahoma" w:hAnsi="Tahoma" w:cs="Tahoma"/>
          <w:i/>
        </w:rPr>
        <w:tab/>
      </w:r>
      <w:r w:rsidRPr="00C02D0E">
        <w:rPr>
          <w:rFonts w:ascii="Tahoma" w:hAnsi="Tahoma" w:cs="Tahoma"/>
          <w:i/>
        </w:rPr>
        <w:tab/>
      </w:r>
      <w:r w:rsidRPr="00C02D0E">
        <w:rPr>
          <w:rFonts w:ascii="Tahoma" w:hAnsi="Tahoma" w:cs="Tahoma"/>
          <w:i/>
        </w:rPr>
        <w:tab/>
      </w:r>
      <w:r w:rsidRPr="00C02D0E">
        <w:rPr>
          <w:rFonts w:ascii="Tahoma" w:hAnsi="Tahoma" w:cs="Tahoma"/>
          <w:i/>
        </w:rPr>
        <w:tab/>
      </w:r>
    </w:p>
    <w:p w14:paraId="215CB7B2" w14:textId="1E9DDDF1" w:rsidR="00C02D0E" w:rsidRDefault="00045FD4" w:rsidP="00C02D0E">
      <w:pPr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C02D0E">
        <w:rPr>
          <w:rFonts w:ascii="Tahoma" w:hAnsi="Tahoma" w:cs="Tahoma"/>
          <w:iCs/>
        </w:rPr>
        <w:t>REGON……………</w:t>
      </w:r>
      <w:r w:rsidR="00C02D0E">
        <w:rPr>
          <w:rFonts w:ascii="Tahoma" w:hAnsi="Tahoma" w:cs="Tahoma"/>
          <w:iCs/>
        </w:rPr>
        <w:t>……………………………………………………………………………………..</w:t>
      </w:r>
      <w:r w:rsidRPr="00C02D0E">
        <w:rPr>
          <w:rFonts w:ascii="Tahoma" w:hAnsi="Tahoma" w:cs="Tahoma"/>
          <w:iCs/>
        </w:rPr>
        <w:t>………………………….…………</w:t>
      </w:r>
    </w:p>
    <w:p w14:paraId="628138C8" w14:textId="77777777" w:rsidR="00DA33AB" w:rsidRDefault="00DA33AB" w:rsidP="00C02D0E">
      <w:pPr>
        <w:numPr>
          <w:ilvl w:val="0"/>
          <w:numId w:val="3"/>
        </w:numPr>
        <w:jc w:val="both"/>
        <w:rPr>
          <w:rFonts w:ascii="Tahoma" w:hAnsi="Tahoma" w:cs="Tahoma"/>
          <w:iCs/>
        </w:rPr>
      </w:pPr>
    </w:p>
    <w:p w14:paraId="4ED17E4F" w14:textId="799EF746" w:rsidR="00045FD4" w:rsidRPr="00C02D0E" w:rsidRDefault="00045FD4" w:rsidP="00C02D0E">
      <w:pPr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C02D0E">
        <w:rPr>
          <w:rFonts w:ascii="Tahoma" w:hAnsi="Tahoma" w:cs="Tahoma"/>
          <w:iCs/>
        </w:rPr>
        <w:t>NIP……………………………………..…</w:t>
      </w:r>
      <w:r w:rsidR="00C02D0E">
        <w:rPr>
          <w:rFonts w:ascii="Tahoma" w:hAnsi="Tahoma" w:cs="Tahoma"/>
          <w:iCs/>
        </w:rPr>
        <w:t>……………………………………………………………………………………….</w:t>
      </w:r>
      <w:r w:rsidRPr="00C02D0E">
        <w:rPr>
          <w:rFonts w:ascii="Tahoma" w:hAnsi="Tahoma" w:cs="Tahoma"/>
          <w:iCs/>
        </w:rPr>
        <w:t>……………</w:t>
      </w:r>
    </w:p>
    <w:p w14:paraId="5B8751B8" w14:textId="77777777" w:rsidR="00DA33AB" w:rsidRDefault="00DA33AB" w:rsidP="00C02D0E">
      <w:pPr>
        <w:numPr>
          <w:ilvl w:val="0"/>
          <w:numId w:val="3"/>
        </w:numPr>
        <w:jc w:val="both"/>
        <w:rPr>
          <w:rFonts w:ascii="Tahoma" w:hAnsi="Tahoma" w:cs="Tahoma"/>
          <w:iCs/>
        </w:rPr>
      </w:pPr>
    </w:p>
    <w:p w14:paraId="72FF9F0B" w14:textId="126C3058" w:rsidR="00C02D0E" w:rsidRDefault="00045FD4" w:rsidP="00C02D0E">
      <w:pPr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C02D0E">
        <w:rPr>
          <w:rFonts w:ascii="Tahoma" w:hAnsi="Tahoma" w:cs="Tahoma"/>
          <w:iCs/>
        </w:rPr>
        <w:t xml:space="preserve">KRS </w:t>
      </w:r>
      <w:r w:rsidRPr="00C02D0E">
        <w:rPr>
          <w:rFonts w:ascii="Tahoma" w:hAnsi="Tahoma" w:cs="Tahoma"/>
          <w:i/>
        </w:rPr>
        <w:t>(jeśli dotyczy)</w:t>
      </w:r>
      <w:r w:rsidRPr="00C02D0E">
        <w:rPr>
          <w:rFonts w:ascii="Tahoma" w:hAnsi="Tahoma" w:cs="Tahoma"/>
          <w:iCs/>
        </w:rPr>
        <w:t>………………...……</w:t>
      </w:r>
      <w:r w:rsidR="00C02D0E">
        <w:rPr>
          <w:rFonts w:ascii="Tahoma" w:hAnsi="Tahoma" w:cs="Tahoma"/>
          <w:iCs/>
        </w:rPr>
        <w:t>…………………………………………………………………………………….</w:t>
      </w:r>
      <w:r w:rsidRPr="00C02D0E">
        <w:rPr>
          <w:rFonts w:ascii="Tahoma" w:hAnsi="Tahoma" w:cs="Tahoma"/>
          <w:iCs/>
        </w:rPr>
        <w:t>….………</w:t>
      </w:r>
    </w:p>
    <w:p w14:paraId="2F6AB7E6" w14:textId="77777777" w:rsidR="00DA33AB" w:rsidRPr="00DA33AB" w:rsidRDefault="00DA33AB" w:rsidP="00C02D0E">
      <w:pPr>
        <w:numPr>
          <w:ilvl w:val="0"/>
          <w:numId w:val="3"/>
        </w:numPr>
        <w:jc w:val="both"/>
        <w:rPr>
          <w:rFonts w:ascii="Tahoma" w:hAnsi="Tahoma" w:cs="Tahoma"/>
          <w:iCs/>
        </w:rPr>
      </w:pPr>
    </w:p>
    <w:p w14:paraId="2C9E7397" w14:textId="2C1DB851" w:rsidR="00045FD4" w:rsidRPr="000E12D5" w:rsidRDefault="00045FD4" w:rsidP="00C02D0E">
      <w:pPr>
        <w:numPr>
          <w:ilvl w:val="0"/>
          <w:numId w:val="3"/>
        </w:numPr>
        <w:rPr>
          <w:rFonts w:ascii="Tahoma" w:hAnsi="Tahoma" w:cs="Tahoma"/>
          <w:iCs/>
        </w:rPr>
      </w:pPr>
      <w:r w:rsidRPr="000E12D5">
        <w:rPr>
          <w:rFonts w:ascii="Tahoma" w:hAnsi="Tahoma" w:cs="Tahoma"/>
          <w:iCs/>
        </w:rPr>
        <w:t>Nr konta bankowego………………...……….………………………………….…………………………</w:t>
      </w:r>
      <w:r w:rsidR="00C02D0E" w:rsidRPr="000E12D5">
        <w:rPr>
          <w:rFonts w:ascii="Tahoma" w:hAnsi="Tahoma" w:cs="Tahoma"/>
          <w:iCs/>
        </w:rPr>
        <w:t>…………………</w:t>
      </w:r>
      <w:r w:rsidRPr="000E12D5">
        <w:rPr>
          <w:rFonts w:ascii="Tahoma" w:hAnsi="Tahoma" w:cs="Tahoma"/>
          <w:iCs/>
        </w:rPr>
        <w:t>……..…</w:t>
      </w:r>
    </w:p>
    <w:p w14:paraId="39CC2B3B" w14:textId="77777777" w:rsidR="00DA33AB" w:rsidRDefault="00DA33AB" w:rsidP="00C02D0E">
      <w:pPr>
        <w:numPr>
          <w:ilvl w:val="0"/>
          <w:numId w:val="3"/>
        </w:numPr>
        <w:ind w:right="-143"/>
        <w:jc w:val="both"/>
        <w:rPr>
          <w:rFonts w:ascii="Tahoma" w:hAnsi="Tahoma" w:cs="Tahoma"/>
          <w:iCs/>
        </w:rPr>
      </w:pPr>
    </w:p>
    <w:p w14:paraId="55C52E96" w14:textId="7FC4BE79" w:rsidR="00045FD4" w:rsidRPr="00C02D0E" w:rsidRDefault="00045FD4" w:rsidP="00C02D0E">
      <w:pPr>
        <w:numPr>
          <w:ilvl w:val="0"/>
          <w:numId w:val="3"/>
        </w:numPr>
        <w:ind w:right="-143"/>
        <w:jc w:val="both"/>
        <w:rPr>
          <w:rFonts w:ascii="Tahoma" w:hAnsi="Tahoma" w:cs="Tahoma"/>
          <w:iCs/>
        </w:rPr>
      </w:pPr>
      <w:r w:rsidRPr="00C02D0E">
        <w:rPr>
          <w:rFonts w:ascii="Tahoma" w:hAnsi="Tahoma" w:cs="Tahoma"/>
          <w:iCs/>
        </w:rPr>
        <w:t>Nr telefonu……………………………………………………………………………………………..…..…</w:t>
      </w:r>
      <w:r w:rsidR="00C02D0E">
        <w:rPr>
          <w:rFonts w:ascii="Tahoma" w:hAnsi="Tahoma" w:cs="Tahoma"/>
          <w:iCs/>
        </w:rPr>
        <w:t>……………………..</w:t>
      </w:r>
      <w:r w:rsidRPr="00C02D0E">
        <w:rPr>
          <w:rFonts w:ascii="Tahoma" w:hAnsi="Tahoma" w:cs="Tahoma"/>
          <w:iCs/>
        </w:rPr>
        <w:t xml:space="preserve">……. </w:t>
      </w:r>
    </w:p>
    <w:p w14:paraId="5DA44F95" w14:textId="77777777" w:rsidR="00DA33AB" w:rsidRPr="00DA33AB" w:rsidRDefault="00DA33AB" w:rsidP="00C02D0E">
      <w:pPr>
        <w:numPr>
          <w:ilvl w:val="0"/>
          <w:numId w:val="3"/>
        </w:numPr>
        <w:jc w:val="both"/>
        <w:rPr>
          <w:rFonts w:ascii="Tahoma" w:hAnsi="Tahoma" w:cs="Tahoma"/>
          <w:i/>
        </w:rPr>
      </w:pPr>
    </w:p>
    <w:p w14:paraId="583D4812" w14:textId="68A35943" w:rsidR="006E0177" w:rsidRPr="00C02D0E" w:rsidRDefault="00045FD4" w:rsidP="00C02D0E">
      <w:pPr>
        <w:numPr>
          <w:ilvl w:val="0"/>
          <w:numId w:val="3"/>
        </w:numPr>
        <w:jc w:val="both"/>
        <w:rPr>
          <w:rFonts w:ascii="Tahoma" w:hAnsi="Tahoma" w:cs="Tahoma"/>
          <w:i/>
        </w:rPr>
      </w:pPr>
      <w:r w:rsidRPr="00C02D0E">
        <w:rPr>
          <w:rFonts w:ascii="Tahoma" w:hAnsi="Tahoma" w:cs="Tahoma"/>
          <w:iCs/>
        </w:rPr>
        <w:t>e-mail:…………………………………………………………………………………………………………</w:t>
      </w:r>
      <w:r w:rsidR="00C02D0E">
        <w:rPr>
          <w:rFonts w:ascii="Tahoma" w:hAnsi="Tahoma" w:cs="Tahoma"/>
          <w:iCs/>
        </w:rPr>
        <w:t>……………………….</w:t>
      </w:r>
      <w:r w:rsidRPr="00C02D0E">
        <w:rPr>
          <w:rFonts w:ascii="Tahoma" w:hAnsi="Tahoma" w:cs="Tahoma"/>
          <w:iCs/>
        </w:rPr>
        <w:t>.……</w:t>
      </w:r>
    </w:p>
    <w:p w14:paraId="4202AD7C" w14:textId="2AA08EFB" w:rsidR="00CB05C0" w:rsidRPr="00C02D0E" w:rsidRDefault="00CB05C0" w:rsidP="00C02D0E">
      <w:pPr>
        <w:numPr>
          <w:ilvl w:val="0"/>
          <w:numId w:val="3"/>
        </w:numPr>
        <w:jc w:val="both"/>
        <w:rPr>
          <w:rFonts w:ascii="Tahoma" w:hAnsi="Tahoma" w:cs="Tahoma"/>
          <w:b/>
        </w:rPr>
      </w:pPr>
    </w:p>
    <w:p w14:paraId="7BC64ACE" w14:textId="3B2EE3B3" w:rsidR="00D3381A" w:rsidRPr="00C02D0E" w:rsidRDefault="008C5942" w:rsidP="00C02D0E">
      <w:pPr>
        <w:ind w:left="-426" w:right="190"/>
        <w:jc w:val="both"/>
        <w:rPr>
          <w:rFonts w:ascii="Tahoma" w:hAnsi="Tahoma" w:cs="Tahoma"/>
          <w:b/>
          <w:bCs/>
          <w:i/>
        </w:rPr>
      </w:pPr>
      <w:r w:rsidRPr="00C02D0E">
        <w:rPr>
          <w:rFonts w:ascii="Tahoma" w:hAnsi="Tahoma" w:cs="Tahoma"/>
          <w:bCs/>
        </w:rPr>
        <w:t xml:space="preserve">w odpowiedzi na ogłoszenie o przetargu nieograniczonym </w:t>
      </w:r>
      <w:r w:rsidR="008F6092" w:rsidRPr="00C02D0E">
        <w:rPr>
          <w:rFonts w:ascii="Tahoma" w:hAnsi="Tahoma" w:cs="Tahoma"/>
          <w:bCs/>
        </w:rPr>
        <w:t>pn.</w:t>
      </w:r>
      <w:r w:rsidRPr="00C02D0E">
        <w:rPr>
          <w:rFonts w:ascii="Tahoma" w:hAnsi="Tahoma" w:cs="Tahoma"/>
          <w:b/>
        </w:rPr>
        <w:t xml:space="preserve"> </w:t>
      </w:r>
      <w:r w:rsidR="00D3381A" w:rsidRPr="00DA33AB">
        <w:rPr>
          <w:rFonts w:ascii="Tahoma" w:hAnsi="Tahoma" w:cs="Tahoma"/>
          <w:b/>
          <w:i/>
          <w:color w:val="0000FF"/>
        </w:rPr>
        <w:t>„</w:t>
      </w:r>
      <w:r w:rsidR="00491A49" w:rsidRPr="00491A49">
        <w:rPr>
          <w:rFonts w:ascii="Tahoma" w:hAnsi="Tahoma" w:cs="Tahoma"/>
          <w:b/>
          <w:bCs/>
          <w:i/>
          <w:color w:val="0000FF"/>
        </w:rPr>
        <w:t>Dostawę systemu do digitalizacji i integracji z systemem zarządzania dokumentacją pacjentów w ramach Inwestycji D1.1.2 Przyspieszenie procesów transformacji cyfrowej ochrony zdrowia poprzez dalszy rozwój usług cyfrowych w ochronie zdrowia</w:t>
      </w:r>
      <w:r w:rsidR="00C02D0E" w:rsidRPr="00DA33AB">
        <w:rPr>
          <w:rFonts w:ascii="Tahoma" w:hAnsi="Tahoma" w:cs="Tahoma"/>
          <w:b/>
          <w:bCs/>
          <w:i/>
          <w:color w:val="0000FF"/>
        </w:rPr>
        <w:t xml:space="preserve">” </w:t>
      </w:r>
    </w:p>
    <w:p w14:paraId="72BF0635" w14:textId="77777777" w:rsidR="004A11EA" w:rsidRPr="00C02D0E" w:rsidRDefault="004A11EA" w:rsidP="00C02D0E">
      <w:pPr>
        <w:ind w:left="-426" w:right="190"/>
        <w:jc w:val="both"/>
        <w:rPr>
          <w:rFonts w:ascii="Tahoma" w:hAnsi="Tahoma" w:cs="Tahoma"/>
          <w:i/>
        </w:rPr>
      </w:pPr>
    </w:p>
    <w:p w14:paraId="67C18F6A" w14:textId="0C3F4B6E" w:rsidR="001A1E0D" w:rsidRDefault="00D21AEE" w:rsidP="00C02D0E">
      <w:pPr>
        <w:pStyle w:val="Stopka"/>
        <w:numPr>
          <w:ilvl w:val="0"/>
          <w:numId w:val="37"/>
        </w:numPr>
        <w:tabs>
          <w:tab w:val="clear" w:pos="4535"/>
          <w:tab w:val="clear" w:pos="9071"/>
          <w:tab w:val="right" w:pos="10080"/>
        </w:tabs>
        <w:ind w:left="0" w:right="-97" w:hanging="284"/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t>Składam niniejszą ofertę</w:t>
      </w:r>
      <w:r w:rsidR="00491A49">
        <w:rPr>
          <w:rFonts w:ascii="Tahoma" w:hAnsi="Tahoma" w:cs="Tahoma"/>
        </w:rPr>
        <w:t xml:space="preserve"> za cenę …………………………… zł netto, </w:t>
      </w:r>
      <w:r w:rsidR="000B07CE">
        <w:rPr>
          <w:rFonts w:ascii="Tahoma" w:hAnsi="Tahoma" w:cs="Tahoma"/>
        </w:rPr>
        <w:t xml:space="preserve">co daje </w:t>
      </w:r>
      <w:r w:rsidR="00491A49">
        <w:rPr>
          <w:rFonts w:ascii="Tahoma" w:hAnsi="Tahoma" w:cs="Tahoma"/>
        </w:rPr>
        <w:t xml:space="preserve">…………………………… zł </w:t>
      </w:r>
      <w:r w:rsidR="00491A49">
        <w:rPr>
          <w:rFonts w:ascii="Tahoma" w:hAnsi="Tahoma" w:cs="Tahoma"/>
        </w:rPr>
        <w:t>bru</w:t>
      </w:r>
      <w:r w:rsidR="00491A49">
        <w:rPr>
          <w:rFonts w:ascii="Tahoma" w:hAnsi="Tahoma" w:cs="Tahoma"/>
        </w:rPr>
        <w:t>tto</w:t>
      </w:r>
    </w:p>
    <w:p w14:paraId="67D6C523" w14:textId="77777777" w:rsidR="00DA33AB" w:rsidRPr="00C02D0E" w:rsidRDefault="00DA33AB" w:rsidP="00DA33AB">
      <w:pPr>
        <w:pStyle w:val="Stopka"/>
        <w:tabs>
          <w:tab w:val="clear" w:pos="4535"/>
          <w:tab w:val="clear" w:pos="9071"/>
          <w:tab w:val="right" w:pos="10080"/>
        </w:tabs>
        <w:ind w:right="-97"/>
        <w:jc w:val="both"/>
        <w:rPr>
          <w:rFonts w:ascii="Tahoma" w:hAnsi="Tahoma" w:cs="Tahoma"/>
        </w:rPr>
      </w:pPr>
    </w:p>
    <w:p w14:paraId="0E411820" w14:textId="4237EA24" w:rsidR="004A11EA" w:rsidRPr="00C02D0E" w:rsidRDefault="00BB1F85" w:rsidP="00C02D0E">
      <w:pPr>
        <w:pStyle w:val="Stopka"/>
        <w:numPr>
          <w:ilvl w:val="0"/>
          <w:numId w:val="37"/>
        </w:numPr>
        <w:tabs>
          <w:tab w:val="clear" w:pos="4535"/>
          <w:tab w:val="clear" w:pos="9071"/>
          <w:tab w:val="right" w:pos="10080"/>
        </w:tabs>
        <w:ind w:left="0" w:right="-97" w:hanging="284"/>
        <w:jc w:val="both"/>
        <w:rPr>
          <w:rFonts w:ascii="Tahoma" w:hAnsi="Tahoma" w:cs="Tahoma"/>
        </w:rPr>
      </w:pPr>
      <w:proofErr w:type="spellStart"/>
      <w:r w:rsidRPr="00C02D0E">
        <w:rPr>
          <w:rFonts w:ascii="Tahoma" w:hAnsi="Tahoma" w:cs="Tahoma"/>
        </w:rPr>
        <w:t>Pozacenowe</w:t>
      </w:r>
      <w:proofErr w:type="spellEnd"/>
      <w:r w:rsidRPr="00C02D0E">
        <w:rPr>
          <w:rFonts w:ascii="Tahoma" w:hAnsi="Tahoma" w:cs="Tahoma"/>
        </w:rPr>
        <w:t xml:space="preserve"> kryteria oceny ofert:</w:t>
      </w:r>
    </w:p>
    <w:p w14:paraId="0CC0F988" w14:textId="0C5C8123" w:rsidR="001A1E0D" w:rsidRDefault="001A1E0D" w:rsidP="00AB0404">
      <w:pPr>
        <w:pStyle w:val="Stopka"/>
        <w:numPr>
          <w:ilvl w:val="0"/>
          <w:numId w:val="44"/>
        </w:numPr>
        <w:tabs>
          <w:tab w:val="clear" w:pos="4535"/>
          <w:tab w:val="clear" w:pos="9071"/>
          <w:tab w:val="right" w:pos="10080"/>
        </w:tabs>
        <w:ind w:right="-97"/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t xml:space="preserve">Oferuję </w:t>
      </w:r>
      <w:r w:rsidR="00AB0404" w:rsidRPr="00051A41">
        <w:rPr>
          <w:rFonts w:ascii="Tahoma" w:hAnsi="Tahoma" w:cs="Tahoma"/>
          <w:bCs/>
        </w:rPr>
        <w:t>Termin dostawy</w:t>
      </w:r>
      <w:r w:rsidR="00BB1F85" w:rsidRPr="00C02D0E">
        <w:rPr>
          <w:rFonts w:ascii="Tahoma" w:hAnsi="Tahoma" w:cs="Tahoma"/>
        </w:rPr>
        <w:t>:</w:t>
      </w:r>
      <w:r w:rsidRPr="00C02D0E">
        <w:rPr>
          <w:rFonts w:ascii="Tahoma" w:hAnsi="Tahoma" w:cs="Tahoma"/>
        </w:rPr>
        <w:t xml:space="preserve"> ……………….. dni </w:t>
      </w:r>
      <w:r w:rsidR="0088727A" w:rsidRPr="00C02D0E">
        <w:rPr>
          <w:rFonts w:ascii="Tahoma" w:hAnsi="Tahoma" w:cs="Tahoma"/>
        </w:rPr>
        <w:t>roboczych</w:t>
      </w:r>
      <w:r w:rsidR="00BB1F85" w:rsidRPr="00C02D0E">
        <w:rPr>
          <w:rFonts w:ascii="Tahoma" w:hAnsi="Tahoma" w:cs="Tahoma"/>
        </w:rPr>
        <w:t>.</w:t>
      </w:r>
    </w:p>
    <w:p w14:paraId="576383DC" w14:textId="526C767B" w:rsidR="00AB0404" w:rsidRDefault="00AB0404" w:rsidP="00AB0404">
      <w:pPr>
        <w:pStyle w:val="Stopka"/>
        <w:numPr>
          <w:ilvl w:val="0"/>
          <w:numId w:val="44"/>
        </w:numPr>
        <w:tabs>
          <w:tab w:val="clear" w:pos="4535"/>
          <w:tab w:val="clear" w:pos="9071"/>
          <w:tab w:val="right" w:pos="10080"/>
        </w:tabs>
        <w:ind w:right="-97"/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t xml:space="preserve">Oferuję </w:t>
      </w:r>
      <w:r w:rsidRPr="00245294">
        <w:rPr>
          <w:rFonts w:ascii="Tahoma" w:hAnsi="Tahoma" w:cs="Tahoma"/>
          <w:bCs/>
        </w:rPr>
        <w:t>Czas reakcji na awarię</w:t>
      </w:r>
      <w:r w:rsidRPr="00C02D0E">
        <w:rPr>
          <w:rFonts w:ascii="Tahoma" w:hAnsi="Tahoma" w:cs="Tahoma"/>
        </w:rPr>
        <w:t xml:space="preserve">: ……………….. </w:t>
      </w:r>
      <w:r>
        <w:rPr>
          <w:rFonts w:ascii="Tahoma" w:hAnsi="Tahoma" w:cs="Tahoma"/>
        </w:rPr>
        <w:t>godzin.</w:t>
      </w:r>
    </w:p>
    <w:p w14:paraId="3B38DB30" w14:textId="77777777" w:rsidR="00DA33AB" w:rsidRPr="00C02D0E" w:rsidRDefault="00DA33AB" w:rsidP="00C02D0E">
      <w:pPr>
        <w:pStyle w:val="Stopka"/>
        <w:tabs>
          <w:tab w:val="clear" w:pos="4535"/>
          <w:tab w:val="clear" w:pos="9071"/>
          <w:tab w:val="right" w:pos="10080"/>
        </w:tabs>
        <w:ind w:left="426" w:right="-97"/>
        <w:jc w:val="both"/>
        <w:rPr>
          <w:rFonts w:ascii="Tahoma" w:hAnsi="Tahoma" w:cs="Tahoma"/>
        </w:rPr>
      </w:pPr>
    </w:p>
    <w:p w14:paraId="22F6FA03" w14:textId="15C0BD3D" w:rsidR="00AA03C0" w:rsidRPr="00C02D0E" w:rsidRDefault="00AA03C0" w:rsidP="00C02D0E">
      <w:pPr>
        <w:pStyle w:val="Stopka"/>
        <w:numPr>
          <w:ilvl w:val="0"/>
          <w:numId w:val="37"/>
        </w:numPr>
        <w:tabs>
          <w:tab w:val="clear" w:pos="4535"/>
          <w:tab w:val="clear" w:pos="9071"/>
          <w:tab w:val="right" w:pos="10080"/>
        </w:tabs>
        <w:ind w:left="0" w:right="-97" w:hanging="284"/>
        <w:jc w:val="both"/>
        <w:rPr>
          <w:rFonts w:ascii="Tahoma" w:hAnsi="Tahoma" w:cs="Tahoma"/>
          <w:color w:val="FF0000"/>
        </w:rPr>
      </w:pPr>
      <w:r w:rsidRPr="00C02D0E">
        <w:rPr>
          <w:rFonts w:ascii="Tahoma" w:hAnsi="Tahoma" w:cs="Tahoma"/>
          <w:bCs/>
        </w:rPr>
        <w:t>Oświadczam, że:</w:t>
      </w:r>
    </w:p>
    <w:bookmarkStart w:id="0" w:name="_Hlk100746174"/>
    <w:p w14:paraId="77E209F2" w14:textId="77777777" w:rsidR="00AA03C0" w:rsidRPr="00C02D0E" w:rsidRDefault="00AA03C0" w:rsidP="00C02D0E">
      <w:pPr>
        <w:suppressAutoHyphens w:val="0"/>
        <w:ind w:left="360"/>
        <w:contextualSpacing/>
        <w:jc w:val="both"/>
        <w:rPr>
          <w:rFonts w:ascii="Tahoma" w:hAnsi="Tahoma" w:cs="Tahoma"/>
          <w:lang w:eastAsia="pl-PL"/>
        </w:rPr>
      </w:pPr>
      <w:r w:rsidRPr="00C02D0E">
        <w:rPr>
          <w:rFonts w:ascii="Tahoma" w:hAnsi="Tahoma" w:cs="Tahoma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02D0E">
        <w:rPr>
          <w:rFonts w:ascii="Tahoma" w:hAnsi="Tahoma" w:cs="Tahoma"/>
          <w:lang w:eastAsia="pl-PL"/>
        </w:rPr>
        <w:instrText xml:space="preserve"> FORMCHECKBOX </w:instrText>
      </w:r>
      <w:r w:rsidR="00044156">
        <w:rPr>
          <w:rFonts w:ascii="Tahoma" w:hAnsi="Tahoma" w:cs="Tahoma"/>
          <w:lang w:eastAsia="pl-PL"/>
        </w:rPr>
      </w:r>
      <w:r w:rsidR="00044156">
        <w:rPr>
          <w:rFonts w:ascii="Tahoma" w:hAnsi="Tahoma" w:cs="Tahoma"/>
          <w:lang w:eastAsia="pl-PL"/>
        </w:rPr>
        <w:fldChar w:fldCharType="separate"/>
      </w:r>
      <w:r w:rsidRPr="00C02D0E">
        <w:rPr>
          <w:rFonts w:ascii="Tahoma" w:hAnsi="Tahoma" w:cs="Tahoma"/>
          <w:lang w:eastAsia="pl-PL"/>
        </w:rPr>
        <w:fldChar w:fldCharType="end"/>
      </w:r>
      <w:r w:rsidRPr="00C02D0E">
        <w:rPr>
          <w:rFonts w:ascii="Tahoma" w:hAnsi="Tahoma" w:cs="Tahoma"/>
          <w:lang w:eastAsia="pl-PL"/>
        </w:rPr>
        <w:t xml:space="preserve"> wybór oferty nie prowadzi do powstania obowiązku podatkowego u Zamawiającego</w:t>
      </w:r>
      <w:r w:rsidRPr="000E12D5">
        <w:rPr>
          <w:rFonts w:ascii="Tahoma" w:hAnsi="Tahoma" w:cs="Tahoma"/>
          <w:color w:val="0000FF"/>
          <w:lang w:eastAsia="pl-PL"/>
        </w:rPr>
        <w:t>*</w:t>
      </w:r>
    </w:p>
    <w:p w14:paraId="35A48658" w14:textId="77777777" w:rsidR="00AA03C0" w:rsidRPr="00C02D0E" w:rsidRDefault="00AA03C0" w:rsidP="00C02D0E">
      <w:pPr>
        <w:spacing w:before="100" w:beforeAutospacing="1" w:after="100" w:afterAutospacing="1"/>
        <w:ind w:left="360"/>
        <w:contextualSpacing/>
        <w:jc w:val="both"/>
        <w:rPr>
          <w:rFonts w:ascii="Tahoma" w:hAnsi="Tahoma" w:cs="Tahoma"/>
          <w:bCs/>
        </w:rPr>
      </w:pPr>
      <w:r w:rsidRPr="00C02D0E">
        <w:rPr>
          <w:rFonts w:ascii="Tahoma" w:hAnsi="Tahoma" w:cs="Tahoma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02D0E">
        <w:rPr>
          <w:rFonts w:ascii="Tahoma" w:hAnsi="Tahoma" w:cs="Tahoma"/>
          <w:lang w:eastAsia="pl-PL"/>
        </w:rPr>
        <w:instrText xml:space="preserve"> FORMCHECKBOX </w:instrText>
      </w:r>
      <w:r w:rsidR="00044156">
        <w:rPr>
          <w:rFonts w:ascii="Tahoma" w:hAnsi="Tahoma" w:cs="Tahoma"/>
          <w:lang w:eastAsia="pl-PL"/>
        </w:rPr>
      </w:r>
      <w:r w:rsidR="00044156">
        <w:rPr>
          <w:rFonts w:ascii="Tahoma" w:hAnsi="Tahoma" w:cs="Tahoma"/>
          <w:lang w:eastAsia="pl-PL"/>
        </w:rPr>
        <w:fldChar w:fldCharType="separate"/>
      </w:r>
      <w:r w:rsidRPr="00C02D0E">
        <w:rPr>
          <w:rFonts w:ascii="Tahoma" w:hAnsi="Tahoma" w:cs="Tahoma"/>
          <w:lang w:eastAsia="pl-PL"/>
        </w:rPr>
        <w:fldChar w:fldCharType="end"/>
      </w:r>
      <w:r w:rsidRPr="00C02D0E">
        <w:rPr>
          <w:rFonts w:ascii="Tahoma" w:hAnsi="Tahoma" w:cs="Tahoma"/>
          <w:lang w:eastAsia="pl-PL"/>
        </w:rPr>
        <w:t xml:space="preserve"> wybór oferty prowadzi do powstania obowiązku podatkowego u Zamawiającego</w:t>
      </w:r>
      <w:r w:rsidRPr="000E12D5">
        <w:rPr>
          <w:rFonts w:ascii="Tahoma" w:hAnsi="Tahoma" w:cs="Tahoma"/>
          <w:color w:val="0000FF"/>
          <w:lang w:eastAsia="pl-PL"/>
        </w:rPr>
        <w:t>*</w:t>
      </w:r>
    </w:p>
    <w:bookmarkEnd w:id="0"/>
    <w:p w14:paraId="03C2BA82" w14:textId="77777777" w:rsidR="00AA03C0" w:rsidRPr="000E12D5" w:rsidRDefault="00AA03C0" w:rsidP="00C02D0E">
      <w:pPr>
        <w:spacing w:before="100" w:beforeAutospacing="1" w:after="100" w:afterAutospacing="1"/>
        <w:ind w:left="360"/>
        <w:contextualSpacing/>
        <w:jc w:val="both"/>
        <w:rPr>
          <w:rFonts w:ascii="Tahoma" w:hAnsi="Tahoma" w:cs="Tahoma"/>
          <w:bCs/>
          <w:color w:val="0000FF"/>
          <w:sz w:val="16"/>
          <w:szCs w:val="16"/>
        </w:rPr>
      </w:pPr>
      <w:r w:rsidRPr="000E12D5">
        <w:rPr>
          <w:rFonts w:ascii="Tahoma" w:hAnsi="Tahoma" w:cs="Tahoma"/>
          <w:bCs/>
          <w:color w:val="0000FF"/>
          <w:sz w:val="16"/>
          <w:szCs w:val="16"/>
        </w:rPr>
        <w:t xml:space="preserve">* </w:t>
      </w:r>
      <w:r w:rsidRPr="000E12D5">
        <w:rPr>
          <w:rFonts w:ascii="Tahoma" w:hAnsi="Tahoma" w:cs="Tahoma"/>
          <w:bCs/>
          <w:i/>
          <w:iCs/>
          <w:color w:val="0000FF"/>
          <w:sz w:val="16"/>
          <w:szCs w:val="16"/>
        </w:rPr>
        <w:t>należy zaznaczyć odpowiedni kwadrat</w:t>
      </w:r>
    </w:p>
    <w:tbl>
      <w:tblPr>
        <w:tblW w:w="898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"/>
        <w:gridCol w:w="1810"/>
        <w:gridCol w:w="3543"/>
        <w:gridCol w:w="2892"/>
      </w:tblGrid>
      <w:tr w:rsidR="00AA03C0" w:rsidRPr="00C02D0E" w14:paraId="03AF8C47" w14:textId="77777777" w:rsidTr="00C02D0E">
        <w:tc>
          <w:tcPr>
            <w:tcW w:w="742" w:type="dxa"/>
          </w:tcPr>
          <w:p w14:paraId="6079CD37" w14:textId="77777777" w:rsidR="00AA03C0" w:rsidRPr="00C02D0E" w:rsidRDefault="00AA03C0" w:rsidP="00C02D0E">
            <w:pPr>
              <w:pStyle w:val="pkt"/>
              <w:spacing w:before="0" w:after="0"/>
              <w:ind w:left="0" w:firstLine="0"/>
              <w:contextualSpacing/>
              <w:jc w:val="center"/>
              <w:rPr>
                <w:rFonts w:ascii="Tahoma" w:hAnsi="Tahoma" w:cs="Tahoma"/>
                <w:b/>
                <w:sz w:val="20"/>
              </w:rPr>
            </w:pPr>
            <w:r w:rsidRPr="00C02D0E">
              <w:rPr>
                <w:rFonts w:ascii="Tahoma" w:hAnsi="Tahoma" w:cs="Tahoma"/>
                <w:b/>
                <w:sz w:val="20"/>
              </w:rPr>
              <w:t>Lp.</w:t>
            </w:r>
          </w:p>
        </w:tc>
        <w:tc>
          <w:tcPr>
            <w:tcW w:w="1810" w:type="dxa"/>
          </w:tcPr>
          <w:p w14:paraId="3BC29577" w14:textId="77777777" w:rsidR="00AA03C0" w:rsidRPr="00C02D0E" w:rsidRDefault="00AA03C0" w:rsidP="00C02D0E">
            <w:pPr>
              <w:pStyle w:val="pkt"/>
              <w:spacing w:before="0" w:after="0"/>
              <w:ind w:left="0" w:firstLine="0"/>
              <w:contextualSpacing/>
              <w:jc w:val="center"/>
              <w:rPr>
                <w:rFonts w:ascii="Tahoma" w:hAnsi="Tahoma" w:cs="Tahoma"/>
                <w:b/>
                <w:sz w:val="20"/>
              </w:rPr>
            </w:pPr>
            <w:r w:rsidRPr="00C02D0E">
              <w:rPr>
                <w:rFonts w:ascii="Tahoma" w:hAnsi="Tahoma" w:cs="Tahoma"/>
                <w:b/>
                <w:sz w:val="20"/>
              </w:rPr>
              <w:t>Nazwa towaru</w:t>
            </w:r>
          </w:p>
        </w:tc>
        <w:tc>
          <w:tcPr>
            <w:tcW w:w="3543" w:type="dxa"/>
          </w:tcPr>
          <w:p w14:paraId="32ECD1F2" w14:textId="77777777" w:rsidR="00AA03C0" w:rsidRPr="00C02D0E" w:rsidRDefault="00AA03C0" w:rsidP="00C02D0E">
            <w:pPr>
              <w:pStyle w:val="pkt"/>
              <w:spacing w:before="0" w:after="0"/>
              <w:ind w:left="0" w:firstLine="0"/>
              <w:contextualSpacing/>
              <w:jc w:val="center"/>
              <w:rPr>
                <w:rFonts w:ascii="Tahoma" w:hAnsi="Tahoma" w:cs="Tahoma"/>
                <w:b/>
                <w:sz w:val="20"/>
              </w:rPr>
            </w:pPr>
            <w:r w:rsidRPr="00C02D0E">
              <w:rPr>
                <w:rFonts w:ascii="Tahoma" w:hAnsi="Tahoma" w:cs="Tahoma"/>
                <w:b/>
                <w:sz w:val="20"/>
              </w:rPr>
              <w:t>Wartość towaru bez kwoty podatku</w:t>
            </w:r>
          </w:p>
        </w:tc>
        <w:tc>
          <w:tcPr>
            <w:tcW w:w="2892" w:type="dxa"/>
          </w:tcPr>
          <w:p w14:paraId="423EF0FA" w14:textId="77777777" w:rsidR="00AA03C0" w:rsidRPr="00C02D0E" w:rsidRDefault="00AA03C0" w:rsidP="00C02D0E">
            <w:pPr>
              <w:pStyle w:val="pkt"/>
              <w:spacing w:before="0" w:after="0"/>
              <w:ind w:left="0" w:firstLine="0"/>
              <w:contextualSpacing/>
              <w:jc w:val="center"/>
              <w:rPr>
                <w:rFonts w:ascii="Tahoma" w:hAnsi="Tahoma" w:cs="Tahoma"/>
                <w:b/>
                <w:sz w:val="20"/>
              </w:rPr>
            </w:pPr>
            <w:r w:rsidRPr="00C02D0E">
              <w:rPr>
                <w:rFonts w:ascii="Tahoma" w:hAnsi="Tahoma" w:cs="Tahoma"/>
                <w:b/>
                <w:sz w:val="20"/>
              </w:rPr>
              <w:t>Wysokość stawki podatku od towaru</w:t>
            </w:r>
          </w:p>
        </w:tc>
      </w:tr>
      <w:tr w:rsidR="00AA03C0" w:rsidRPr="00C02D0E" w14:paraId="5CD27C3F" w14:textId="77777777" w:rsidTr="00C02D0E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3106" w14:textId="77777777" w:rsidR="00AA03C0" w:rsidRPr="00C02D0E" w:rsidRDefault="00AA03C0" w:rsidP="00C02D0E">
            <w:pPr>
              <w:pStyle w:val="pkt"/>
              <w:numPr>
                <w:ilvl w:val="0"/>
                <w:numId w:val="34"/>
              </w:numPr>
              <w:spacing w:before="0" w:after="0"/>
              <w:contextualSpacing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739E" w14:textId="77777777" w:rsidR="00AA03C0" w:rsidRPr="00C02D0E" w:rsidRDefault="00AA03C0" w:rsidP="00C02D0E">
            <w:pPr>
              <w:pStyle w:val="pkt"/>
              <w:spacing w:before="0" w:after="0"/>
              <w:ind w:left="0" w:firstLine="0"/>
              <w:contextualSpacing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543" w:type="dxa"/>
            <w:vAlign w:val="bottom"/>
          </w:tcPr>
          <w:p w14:paraId="7B9E5654" w14:textId="77777777" w:rsidR="00AA03C0" w:rsidRPr="00C02D0E" w:rsidRDefault="00AA03C0" w:rsidP="00C02D0E">
            <w:pPr>
              <w:contextualSpacing/>
              <w:rPr>
                <w:rFonts w:ascii="Tahoma" w:hAnsi="Tahoma" w:cs="Tahoma"/>
                <w:color w:val="00000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C955" w14:textId="77777777" w:rsidR="00AA03C0" w:rsidRPr="00C02D0E" w:rsidRDefault="00AA03C0" w:rsidP="00C02D0E">
            <w:pPr>
              <w:pStyle w:val="pkt"/>
              <w:spacing w:before="0" w:after="0"/>
              <w:ind w:left="0" w:firstLine="0"/>
              <w:contextualSpacing/>
              <w:rPr>
                <w:rFonts w:ascii="Tahoma" w:hAnsi="Tahoma" w:cs="Tahoma"/>
                <w:sz w:val="20"/>
              </w:rPr>
            </w:pPr>
          </w:p>
        </w:tc>
      </w:tr>
      <w:tr w:rsidR="00AA03C0" w:rsidRPr="00C02D0E" w14:paraId="3DFB79A5" w14:textId="77777777" w:rsidTr="00C02D0E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69D6" w14:textId="77777777" w:rsidR="00AA03C0" w:rsidRPr="00C02D0E" w:rsidRDefault="00AA03C0" w:rsidP="00C02D0E">
            <w:pPr>
              <w:pStyle w:val="pkt"/>
              <w:numPr>
                <w:ilvl w:val="0"/>
                <w:numId w:val="34"/>
              </w:numPr>
              <w:spacing w:before="0" w:after="0"/>
              <w:contextualSpacing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EE44" w14:textId="77777777" w:rsidR="00AA03C0" w:rsidRPr="00C02D0E" w:rsidRDefault="00AA03C0" w:rsidP="00C02D0E">
            <w:pPr>
              <w:pStyle w:val="pkt"/>
              <w:spacing w:before="0" w:after="0"/>
              <w:ind w:left="0" w:firstLine="0"/>
              <w:contextualSpacing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543" w:type="dxa"/>
            <w:vAlign w:val="bottom"/>
          </w:tcPr>
          <w:p w14:paraId="3F667108" w14:textId="77777777" w:rsidR="00AA03C0" w:rsidRPr="00C02D0E" w:rsidRDefault="00AA03C0" w:rsidP="00C02D0E">
            <w:pPr>
              <w:contextualSpacing/>
              <w:rPr>
                <w:rFonts w:ascii="Tahoma" w:hAnsi="Tahoma" w:cs="Tahoma"/>
                <w:color w:val="00000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20F0" w14:textId="77777777" w:rsidR="00AA03C0" w:rsidRPr="00C02D0E" w:rsidRDefault="00AA03C0" w:rsidP="00C02D0E">
            <w:pPr>
              <w:pStyle w:val="pkt"/>
              <w:spacing w:before="0" w:after="0"/>
              <w:ind w:left="0" w:firstLine="0"/>
              <w:contextualSpacing/>
              <w:rPr>
                <w:rFonts w:ascii="Tahoma" w:hAnsi="Tahoma" w:cs="Tahoma"/>
                <w:sz w:val="20"/>
              </w:rPr>
            </w:pPr>
          </w:p>
        </w:tc>
      </w:tr>
    </w:tbl>
    <w:p w14:paraId="73767C57" w14:textId="77777777" w:rsidR="00AA03C0" w:rsidRPr="000E12D5" w:rsidRDefault="00AA03C0" w:rsidP="000E12D5">
      <w:pPr>
        <w:spacing w:before="100" w:beforeAutospacing="1" w:after="100" w:afterAutospacing="1"/>
        <w:contextualSpacing/>
        <w:jc w:val="both"/>
        <w:rPr>
          <w:rFonts w:ascii="Tahoma" w:hAnsi="Tahoma" w:cs="Tahoma"/>
          <w:bCs/>
          <w:i/>
          <w:iCs/>
          <w:color w:val="0000FF"/>
          <w:sz w:val="16"/>
          <w:szCs w:val="16"/>
        </w:rPr>
      </w:pPr>
      <w:r w:rsidRPr="000E12D5">
        <w:rPr>
          <w:rFonts w:ascii="Tahoma" w:hAnsi="Tahoma" w:cs="Tahoma"/>
          <w:bCs/>
          <w:i/>
          <w:iCs/>
          <w:color w:val="0000FF"/>
          <w:sz w:val="16"/>
          <w:szCs w:val="16"/>
        </w:rPr>
        <w:t>(Należy wypełnić tylko w przypadku powstania obowiązku podatkowego u Zamawiającego. Brak złożenia ww. informacji będzie postrzegany jako brak powstania obowiązku podatkowego u Zamawiającego.</w:t>
      </w:r>
    </w:p>
    <w:p w14:paraId="6583F80E" w14:textId="5B05D872" w:rsidR="000E12D5" w:rsidRPr="000E12D5" w:rsidRDefault="00AA03C0" w:rsidP="000E12D5">
      <w:pPr>
        <w:pStyle w:val="Akapitzlist"/>
        <w:numPr>
          <w:ilvl w:val="0"/>
          <w:numId w:val="37"/>
        </w:numPr>
        <w:spacing w:before="100" w:beforeAutospacing="1" w:after="100" w:afterAutospacing="1"/>
        <w:ind w:left="0" w:hanging="284"/>
        <w:contextualSpacing/>
        <w:jc w:val="both"/>
        <w:rPr>
          <w:rFonts w:ascii="Tahoma" w:hAnsi="Tahoma" w:cs="Tahoma"/>
          <w:i/>
          <w:color w:val="000000"/>
        </w:rPr>
      </w:pPr>
      <w:r w:rsidRPr="00C02D0E">
        <w:rPr>
          <w:rFonts w:ascii="Tahoma" w:hAnsi="Tahoma" w:cs="Tahoma"/>
          <w:color w:val="000000"/>
        </w:rPr>
        <w:t xml:space="preserve">Oferuje </w:t>
      </w:r>
      <w:r w:rsidR="00C02D0E" w:rsidRPr="00C02D0E">
        <w:rPr>
          <w:rFonts w:ascii="Tahoma" w:hAnsi="Tahoma" w:cs="Tahoma"/>
          <w:b/>
          <w:color w:val="000000"/>
        </w:rPr>
        <w:t>3</w:t>
      </w:r>
      <w:r w:rsidRPr="00C02D0E">
        <w:rPr>
          <w:rFonts w:ascii="Tahoma" w:hAnsi="Tahoma" w:cs="Tahoma"/>
          <w:b/>
          <w:color w:val="000000"/>
        </w:rPr>
        <w:t>0</w:t>
      </w:r>
      <w:r w:rsidRPr="00C02D0E">
        <w:rPr>
          <w:rFonts w:ascii="Tahoma" w:hAnsi="Tahoma" w:cs="Tahoma"/>
          <w:i/>
          <w:color w:val="000000"/>
        </w:rPr>
        <w:t xml:space="preserve"> </w:t>
      </w:r>
      <w:r w:rsidRPr="00C02D0E">
        <w:rPr>
          <w:rFonts w:ascii="Tahoma" w:hAnsi="Tahoma" w:cs="Tahoma"/>
          <w:b/>
          <w:color w:val="000000"/>
        </w:rPr>
        <w:t xml:space="preserve">dniowy </w:t>
      </w:r>
      <w:r w:rsidRPr="00C02D0E">
        <w:rPr>
          <w:rFonts w:ascii="Tahoma" w:hAnsi="Tahoma" w:cs="Tahoma"/>
          <w:color w:val="000000"/>
        </w:rPr>
        <w:t xml:space="preserve">termin płatności </w:t>
      </w:r>
    </w:p>
    <w:p w14:paraId="7470F00D" w14:textId="55E8F821" w:rsidR="00AA03C0" w:rsidRPr="00C02D0E" w:rsidRDefault="00AA03C0" w:rsidP="00C02D0E">
      <w:pPr>
        <w:numPr>
          <w:ilvl w:val="0"/>
          <w:numId w:val="37"/>
        </w:numPr>
        <w:spacing w:before="100" w:beforeAutospacing="1" w:after="100" w:afterAutospacing="1"/>
        <w:ind w:left="0" w:hanging="284"/>
        <w:contextualSpacing/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lastRenderedPageBreak/>
        <w:t xml:space="preserve">Oświadczam, że jestem związany niniejszą ofertą przez okres </w:t>
      </w:r>
      <w:r w:rsidRPr="00C02D0E">
        <w:rPr>
          <w:rFonts w:ascii="Tahoma" w:hAnsi="Tahoma" w:cs="Tahoma"/>
          <w:bCs/>
        </w:rPr>
        <w:t>wskazany w SWZ.</w:t>
      </w:r>
      <w:r w:rsidRPr="00C02D0E">
        <w:rPr>
          <w:rFonts w:ascii="Tahoma" w:hAnsi="Tahoma" w:cs="Tahoma"/>
        </w:rPr>
        <w:t xml:space="preserve"> Bieg terminu związania ofertą rozpoczyna się wraz z upływem terminu składania ofert.</w:t>
      </w:r>
    </w:p>
    <w:p w14:paraId="2BB625D9" w14:textId="77777777" w:rsidR="00AA03C0" w:rsidRPr="00C02D0E" w:rsidRDefault="00AA03C0" w:rsidP="00C02D0E">
      <w:pPr>
        <w:numPr>
          <w:ilvl w:val="0"/>
          <w:numId w:val="37"/>
        </w:numPr>
        <w:tabs>
          <w:tab w:val="left" w:pos="360"/>
        </w:tabs>
        <w:spacing w:before="100" w:beforeAutospacing="1" w:after="100" w:afterAutospacing="1"/>
        <w:ind w:left="0" w:hanging="284"/>
        <w:contextualSpacing/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t xml:space="preserve">Oświadczam, że zapoznaliśmy się ze Specyfikacją Warunków Zamówienia i nie wnosimy do niej żadnych zastrzeżeń oraz zdobyliśmy konieczne informacje potrzebne do właściwego wykonania zamówienia. </w:t>
      </w:r>
    </w:p>
    <w:p w14:paraId="4E194701" w14:textId="0CA940B6" w:rsidR="003168E7" w:rsidRPr="00C02D0E" w:rsidRDefault="00AA03C0" w:rsidP="00C02D0E">
      <w:pPr>
        <w:numPr>
          <w:ilvl w:val="0"/>
          <w:numId w:val="37"/>
        </w:numPr>
        <w:spacing w:before="100" w:beforeAutospacing="1" w:after="100" w:afterAutospacing="1"/>
        <w:ind w:left="0" w:hanging="284"/>
        <w:contextualSpacing/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t xml:space="preserve">Oświadczam, że w razie wybrania mojej oferty zobowiązuję się do podpisania umowy na warunkach zawartych </w:t>
      </w:r>
      <w:r w:rsidR="00C02D0E">
        <w:rPr>
          <w:rFonts w:ascii="Tahoma" w:hAnsi="Tahoma" w:cs="Tahoma"/>
        </w:rPr>
        <w:t>we wzorze</w:t>
      </w:r>
      <w:r w:rsidRPr="00C02D0E">
        <w:rPr>
          <w:rFonts w:ascii="Tahoma" w:hAnsi="Tahoma" w:cs="Tahoma"/>
        </w:rPr>
        <w:t xml:space="preserve"> umowy dołączonym do SWZ oraz w miejscu i terminie określonym przez Zamawiającego.</w:t>
      </w:r>
    </w:p>
    <w:p w14:paraId="3AC5D88A" w14:textId="77777777" w:rsidR="003168E7" w:rsidRPr="00C02D0E" w:rsidRDefault="003168E7" w:rsidP="00C02D0E">
      <w:pPr>
        <w:pStyle w:val="Akapitzlist"/>
        <w:numPr>
          <w:ilvl w:val="0"/>
          <w:numId w:val="37"/>
        </w:numPr>
        <w:ind w:left="0" w:hanging="284"/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t>Niniejszym oświadczam, iż zastrzegam sobie, że informacje zawarte na str. ……………… oferty stanowią tajemnicę przedsiębiorstwa i nie mogą być udostępniane innym uczestnikom postępowania</w:t>
      </w:r>
      <w:r w:rsidRPr="000E12D5">
        <w:rPr>
          <w:rFonts w:ascii="Tahoma" w:hAnsi="Tahoma" w:cs="Tahoma"/>
          <w:color w:val="0000FF"/>
        </w:rPr>
        <w:t>*</w:t>
      </w:r>
      <w:r w:rsidRPr="00C02D0E">
        <w:rPr>
          <w:rFonts w:ascii="Tahoma" w:hAnsi="Tahoma" w:cs="Tahoma"/>
        </w:rPr>
        <w:t xml:space="preserve">. </w:t>
      </w:r>
    </w:p>
    <w:p w14:paraId="5311048B" w14:textId="77777777" w:rsidR="003168E7" w:rsidRPr="00C02D0E" w:rsidRDefault="003168E7" w:rsidP="00C02D0E">
      <w:pPr>
        <w:shd w:val="clear" w:color="auto" w:fill="D9D9D9" w:themeFill="background1" w:themeFillShade="D9"/>
        <w:ind w:firstLine="142"/>
        <w:jc w:val="both"/>
        <w:rPr>
          <w:rFonts w:ascii="Tahoma" w:hAnsi="Tahoma" w:cs="Tahoma"/>
          <w:i/>
          <w:iCs/>
        </w:rPr>
      </w:pPr>
      <w:r w:rsidRPr="00C02D0E">
        <w:rPr>
          <w:rFonts w:ascii="Tahoma" w:hAnsi="Tahoma" w:cs="Tahoma"/>
          <w:i/>
          <w:iCs/>
        </w:rPr>
        <w:t>Uzasadnienie, iż zastrzeżone informacje stanowią tajemnicę przedsiębiorstwa:</w:t>
      </w:r>
    </w:p>
    <w:p w14:paraId="4EE81D3D" w14:textId="77777777" w:rsidR="003168E7" w:rsidRPr="00C02D0E" w:rsidRDefault="003168E7" w:rsidP="00C02D0E">
      <w:pPr>
        <w:shd w:val="clear" w:color="auto" w:fill="D9D9D9" w:themeFill="background1" w:themeFillShade="D9"/>
        <w:ind w:left="426" w:hanging="284"/>
        <w:jc w:val="both"/>
        <w:rPr>
          <w:rFonts w:ascii="Tahoma" w:hAnsi="Tahoma" w:cs="Tahoma"/>
          <w:i/>
          <w:iCs/>
        </w:rPr>
      </w:pPr>
      <w:r w:rsidRPr="00C02D0E">
        <w:rPr>
          <w:rFonts w:ascii="Tahoma" w:hAnsi="Tahoma" w:cs="Tahoma"/>
          <w:i/>
          <w:iCs/>
        </w:rPr>
        <w:t>…………………………………………………………………………………………………………...………</w:t>
      </w:r>
    </w:p>
    <w:p w14:paraId="39B697B5" w14:textId="77777777" w:rsidR="003168E7" w:rsidRPr="00C02D0E" w:rsidRDefault="003168E7" w:rsidP="00C02D0E">
      <w:pPr>
        <w:shd w:val="clear" w:color="auto" w:fill="D9D9D9" w:themeFill="background1" w:themeFillShade="D9"/>
        <w:ind w:left="142"/>
        <w:jc w:val="both"/>
        <w:rPr>
          <w:rFonts w:ascii="Tahoma" w:hAnsi="Tahoma" w:cs="Tahoma"/>
          <w:i/>
          <w:iCs/>
        </w:rPr>
      </w:pPr>
      <w:r w:rsidRPr="00C02D0E">
        <w:rPr>
          <w:rFonts w:ascii="Tahoma" w:hAnsi="Tahoma" w:cs="Tahoma"/>
          <w:i/>
          <w:iCs/>
        </w:rPr>
        <w:t>…………………………………………………………………………………………………………...………</w:t>
      </w:r>
    </w:p>
    <w:p w14:paraId="2CE6DFD5" w14:textId="77777777" w:rsidR="003168E7" w:rsidRPr="000E12D5" w:rsidRDefault="003168E7" w:rsidP="00C02D0E">
      <w:pPr>
        <w:shd w:val="clear" w:color="auto" w:fill="D9D9D9" w:themeFill="background1" w:themeFillShade="D9"/>
        <w:ind w:left="142"/>
        <w:jc w:val="both"/>
        <w:rPr>
          <w:rFonts w:ascii="Tahoma" w:hAnsi="Tahoma" w:cs="Tahoma"/>
          <w:i/>
          <w:iCs/>
          <w:color w:val="0000FF"/>
          <w:sz w:val="16"/>
          <w:szCs w:val="16"/>
        </w:rPr>
      </w:pPr>
      <w:r w:rsidRPr="000E12D5">
        <w:rPr>
          <w:rFonts w:ascii="Tahoma" w:hAnsi="Tahoma" w:cs="Tahoma"/>
          <w:i/>
          <w:iCs/>
          <w:color w:val="0000FF"/>
          <w:sz w:val="16"/>
          <w:szCs w:val="16"/>
        </w:rPr>
        <w:t>(</w:t>
      </w:r>
      <w:r w:rsidRPr="000E12D5">
        <w:rPr>
          <w:rFonts w:ascii="Tahoma" w:hAnsi="Tahoma" w:cs="Tahoma"/>
          <w:b/>
          <w:bCs/>
          <w:i/>
          <w:iCs/>
          <w:color w:val="0000FF"/>
          <w:sz w:val="16"/>
          <w:szCs w:val="16"/>
        </w:rPr>
        <w:t>Uwaga!</w:t>
      </w:r>
      <w:r w:rsidRPr="000E12D5">
        <w:rPr>
          <w:rFonts w:ascii="Tahoma" w:hAnsi="Tahoma" w:cs="Tahoma"/>
          <w:i/>
          <w:iCs/>
          <w:color w:val="0000FF"/>
          <w:sz w:val="16"/>
          <w:szCs w:val="16"/>
        </w:rPr>
        <w:t xml:space="preserve"> W przypadku braku wykazania, że informacje zastrzeżone stanowią tajemnice przedsiębiorstwa lub niewystarczającego uzasadnienia, informacje te zostaną uznane za jawne).</w:t>
      </w:r>
    </w:p>
    <w:p w14:paraId="06AFDCC5" w14:textId="77777777" w:rsidR="00D33676" w:rsidRPr="00C02D0E" w:rsidRDefault="00D33676" w:rsidP="00C02D0E">
      <w:pPr>
        <w:ind w:left="426"/>
        <w:jc w:val="both"/>
        <w:rPr>
          <w:rFonts w:ascii="Tahoma" w:hAnsi="Tahoma" w:cs="Tahoma"/>
          <w:i/>
        </w:rPr>
      </w:pPr>
    </w:p>
    <w:p w14:paraId="3025C97E" w14:textId="77777777" w:rsidR="003168E7" w:rsidRPr="00C02D0E" w:rsidRDefault="003168E7" w:rsidP="00C02D0E">
      <w:pPr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t>/Niniejszym oświadczam, że oferta nie zawiera informacji stanowiących tajemnicę przedsiębiorstwa, które nie mogą być udostępniane innym uczestnikom postępowania.</w:t>
      </w:r>
      <w:r w:rsidRPr="000E12D5">
        <w:rPr>
          <w:rFonts w:ascii="Tahoma" w:hAnsi="Tahoma" w:cs="Tahoma"/>
          <w:b/>
          <w:color w:val="0000FF"/>
        </w:rPr>
        <w:t>*</w:t>
      </w:r>
    </w:p>
    <w:p w14:paraId="34AFBBD1" w14:textId="68DD0F9A" w:rsidR="003168E7" w:rsidRPr="00C02D0E" w:rsidRDefault="003168E7" w:rsidP="00C02D0E">
      <w:pPr>
        <w:pStyle w:val="Akapitzlist"/>
        <w:numPr>
          <w:ilvl w:val="0"/>
          <w:numId w:val="37"/>
        </w:numPr>
        <w:ind w:left="142" w:hanging="284"/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t>Oświadczam, że</w:t>
      </w:r>
      <w:r w:rsidR="004B6DC3" w:rsidRPr="00C02D0E">
        <w:rPr>
          <w:rFonts w:ascii="Tahoma" w:hAnsi="Tahoma" w:cs="Tahoma"/>
        </w:rPr>
        <w:t>:</w:t>
      </w:r>
      <w:r w:rsidRPr="00C02D0E">
        <w:rPr>
          <w:rFonts w:ascii="Tahoma" w:hAnsi="Tahoma" w:cs="Tahoma"/>
        </w:rPr>
        <w:t xml:space="preserve"> </w:t>
      </w:r>
    </w:p>
    <w:p w14:paraId="54C520FC" w14:textId="77777777" w:rsidR="003168E7" w:rsidRPr="00C02D0E" w:rsidRDefault="003168E7" w:rsidP="00C02D0E">
      <w:pPr>
        <w:numPr>
          <w:ilvl w:val="2"/>
          <w:numId w:val="14"/>
        </w:numPr>
        <w:ind w:left="567" w:right="-141" w:hanging="141"/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t>nie powierzam podwykonawcom wykonania części zamówienia</w:t>
      </w:r>
      <w:r w:rsidRPr="000E12D5">
        <w:rPr>
          <w:rFonts w:ascii="Tahoma" w:hAnsi="Tahoma" w:cs="Tahoma"/>
          <w:color w:val="0000FF"/>
        </w:rPr>
        <w:t>*</w:t>
      </w:r>
    </w:p>
    <w:p w14:paraId="298F3825" w14:textId="77777777" w:rsidR="003168E7" w:rsidRPr="00C02D0E" w:rsidRDefault="003168E7" w:rsidP="00C02D0E">
      <w:pPr>
        <w:numPr>
          <w:ilvl w:val="2"/>
          <w:numId w:val="14"/>
        </w:numPr>
        <w:ind w:left="567" w:right="-141" w:hanging="141"/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t>powierzam podwykonawcom wykonanie części zamówienia</w:t>
      </w:r>
      <w:r w:rsidRPr="000E12D5">
        <w:rPr>
          <w:rFonts w:ascii="Tahoma" w:hAnsi="Tahoma" w:cs="Tahoma"/>
          <w:color w:val="0000FF"/>
        </w:rPr>
        <w:t>*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3232"/>
        <w:gridCol w:w="2268"/>
        <w:gridCol w:w="2434"/>
      </w:tblGrid>
      <w:tr w:rsidR="00C1680E" w:rsidRPr="00C02D0E" w14:paraId="40BF3C4E" w14:textId="77777777" w:rsidTr="00C02D0E">
        <w:tc>
          <w:tcPr>
            <w:tcW w:w="850" w:type="dxa"/>
          </w:tcPr>
          <w:p w14:paraId="766999B0" w14:textId="77777777" w:rsidR="00C1680E" w:rsidRPr="00C02D0E" w:rsidRDefault="00C1680E" w:rsidP="00C02D0E">
            <w:pPr>
              <w:ind w:right="-141"/>
              <w:jc w:val="center"/>
              <w:rPr>
                <w:rFonts w:ascii="Tahoma" w:hAnsi="Tahoma" w:cs="Tahoma"/>
                <w:b/>
              </w:rPr>
            </w:pPr>
            <w:r w:rsidRPr="00C02D0E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3232" w:type="dxa"/>
          </w:tcPr>
          <w:p w14:paraId="4C39E242" w14:textId="77777777" w:rsidR="00C1680E" w:rsidRPr="00C02D0E" w:rsidRDefault="00C1680E" w:rsidP="00C02D0E">
            <w:pPr>
              <w:ind w:right="-141"/>
              <w:jc w:val="center"/>
              <w:rPr>
                <w:rFonts w:ascii="Tahoma" w:hAnsi="Tahoma" w:cs="Tahoma"/>
                <w:b/>
              </w:rPr>
            </w:pPr>
            <w:r w:rsidRPr="00C02D0E">
              <w:rPr>
                <w:rFonts w:ascii="Tahoma" w:hAnsi="Tahoma" w:cs="Tahoma"/>
                <w:b/>
              </w:rPr>
              <w:t>Firma (nazwa) podwykonawcy</w:t>
            </w:r>
          </w:p>
          <w:p w14:paraId="63A9D86A" w14:textId="77777777" w:rsidR="00C1680E" w:rsidRPr="00C02D0E" w:rsidRDefault="00C1680E" w:rsidP="00C02D0E">
            <w:pPr>
              <w:ind w:right="-141"/>
              <w:jc w:val="center"/>
              <w:rPr>
                <w:rFonts w:ascii="Tahoma" w:hAnsi="Tahoma" w:cs="Tahoma"/>
                <w:b/>
              </w:rPr>
            </w:pPr>
            <w:r w:rsidRPr="00C02D0E">
              <w:rPr>
                <w:rFonts w:ascii="Tahoma" w:hAnsi="Tahoma" w:cs="Tahoma"/>
                <w:b/>
              </w:rPr>
              <w:t>(o ile są znani)</w:t>
            </w:r>
          </w:p>
        </w:tc>
        <w:tc>
          <w:tcPr>
            <w:tcW w:w="2268" w:type="dxa"/>
          </w:tcPr>
          <w:p w14:paraId="05E03D91" w14:textId="77777777" w:rsidR="00C1680E" w:rsidRPr="00C02D0E" w:rsidRDefault="00C1680E" w:rsidP="00C02D0E">
            <w:pPr>
              <w:suppressAutoHyphens w:val="0"/>
              <w:jc w:val="center"/>
              <w:rPr>
                <w:rFonts w:ascii="Tahoma" w:hAnsi="Tahoma" w:cs="Tahoma"/>
                <w:b/>
                <w:lang w:eastAsia="pl-PL"/>
              </w:rPr>
            </w:pPr>
            <w:r w:rsidRPr="00C02D0E">
              <w:rPr>
                <w:rFonts w:ascii="Tahoma" w:hAnsi="Tahoma" w:cs="Tahoma"/>
                <w:b/>
                <w:lang w:eastAsia="pl-PL"/>
              </w:rPr>
              <w:t>Część (zakres) zamówienia</w:t>
            </w:r>
          </w:p>
        </w:tc>
        <w:tc>
          <w:tcPr>
            <w:tcW w:w="2434" w:type="dxa"/>
          </w:tcPr>
          <w:p w14:paraId="06A69C1A" w14:textId="77777777" w:rsidR="00C1680E" w:rsidRPr="00C02D0E" w:rsidRDefault="00C1680E" w:rsidP="00C02D0E">
            <w:pPr>
              <w:suppressAutoHyphens w:val="0"/>
              <w:jc w:val="center"/>
              <w:rPr>
                <w:rFonts w:ascii="Tahoma" w:hAnsi="Tahoma" w:cs="Tahoma"/>
                <w:b/>
                <w:lang w:eastAsia="pl-PL"/>
              </w:rPr>
            </w:pPr>
            <w:r w:rsidRPr="00C02D0E">
              <w:rPr>
                <w:rFonts w:ascii="Tahoma" w:hAnsi="Tahoma" w:cs="Tahoma"/>
                <w:b/>
                <w:lang w:eastAsia="pl-PL"/>
              </w:rPr>
              <w:t>Udział % w wartości zamówienia</w:t>
            </w:r>
          </w:p>
        </w:tc>
      </w:tr>
      <w:tr w:rsidR="00C1680E" w:rsidRPr="00C02D0E" w14:paraId="03840541" w14:textId="77777777" w:rsidTr="00C02D0E">
        <w:tc>
          <w:tcPr>
            <w:tcW w:w="850" w:type="dxa"/>
          </w:tcPr>
          <w:p w14:paraId="03795248" w14:textId="77777777" w:rsidR="00C1680E" w:rsidRPr="00C02D0E" w:rsidRDefault="00C1680E" w:rsidP="00C02D0E">
            <w:pPr>
              <w:numPr>
                <w:ilvl w:val="0"/>
                <w:numId w:val="16"/>
              </w:numPr>
              <w:ind w:right="-141"/>
              <w:jc w:val="both"/>
              <w:rPr>
                <w:rFonts w:ascii="Tahoma" w:hAnsi="Tahoma" w:cs="Tahoma"/>
              </w:rPr>
            </w:pPr>
          </w:p>
        </w:tc>
        <w:tc>
          <w:tcPr>
            <w:tcW w:w="3232" w:type="dxa"/>
          </w:tcPr>
          <w:p w14:paraId="605654BE" w14:textId="77777777" w:rsidR="00C1680E" w:rsidRPr="00C02D0E" w:rsidRDefault="00C1680E" w:rsidP="00C02D0E">
            <w:pPr>
              <w:ind w:right="-141"/>
              <w:jc w:val="both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6AFDECE4" w14:textId="77777777" w:rsidR="00C1680E" w:rsidRPr="00C02D0E" w:rsidRDefault="00C1680E" w:rsidP="00C02D0E">
            <w:pPr>
              <w:ind w:right="-141"/>
              <w:jc w:val="both"/>
              <w:rPr>
                <w:rFonts w:ascii="Tahoma" w:hAnsi="Tahoma" w:cs="Tahoma"/>
              </w:rPr>
            </w:pPr>
          </w:p>
        </w:tc>
        <w:tc>
          <w:tcPr>
            <w:tcW w:w="2434" w:type="dxa"/>
          </w:tcPr>
          <w:p w14:paraId="2A75C7F0" w14:textId="77777777" w:rsidR="00C1680E" w:rsidRPr="00C02D0E" w:rsidRDefault="00C1680E" w:rsidP="00C02D0E">
            <w:pPr>
              <w:ind w:right="-141"/>
              <w:jc w:val="both"/>
              <w:rPr>
                <w:rFonts w:ascii="Tahoma" w:hAnsi="Tahoma" w:cs="Tahoma"/>
              </w:rPr>
            </w:pPr>
          </w:p>
        </w:tc>
      </w:tr>
      <w:tr w:rsidR="00C1680E" w:rsidRPr="00C02D0E" w14:paraId="6BD801D1" w14:textId="77777777" w:rsidTr="00C02D0E">
        <w:tc>
          <w:tcPr>
            <w:tcW w:w="850" w:type="dxa"/>
          </w:tcPr>
          <w:p w14:paraId="7ACA3187" w14:textId="77777777" w:rsidR="00C1680E" w:rsidRPr="00C02D0E" w:rsidRDefault="00C1680E" w:rsidP="00C02D0E">
            <w:pPr>
              <w:numPr>
                <w:ilvl w:val="0"/>
                <w:numId w:val="16"/>
              </w:numPr>
              <w:ind w:right="-141"/>
              <w:jc w:val="both"/>
              <w:rPr>
                <w:rFonts w:ascii="Tahoma" w:hAnsi="Tahoma" w:cs="Tahoma"/>
              </w:rPr>
            </w:pPr>
          </w:p>
        </w:tc>
        <w:tc>
          <w:tcPr>
            <w:tcW w:w="3232" w:type="dxa"/>
          </w:tcPr>
          <w:p w14:paraId="39DAFA9C" w14:textId="77777777" w:rsidR="00C1680E" w:rsidRPr="00C02D0E" w:rsidRDefault="00C1680E" w:rsidP="00C02D0E">
            <w:pPr>
              <w:ind w:right="-141"/>
              <w:jc w:val="both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20CD022C" w14:textId="77777777" w:rsidR="00C1680E" w:rsidRPr="00C02D0E" w:rsidRDefault="00C1680E" w:rsidP="00C02D0E">
            <w:pPr>
              <w:ind w:right="-141"/>
              <w:jc w:val="both"/>
              <w:rPr>
                <w:rFonts w:ascii="Tahoma" w:hAnsi="Tahoma" w:cs="Tahoma"/>
              </w:rPr>
            </w:pPr>
          </w:p>
        </w:tc>
        <w:tc>
          <w:tcPr>
            <w:tcW w:w="2434" w:type="dxa"/>
          </w:tcPr>
          <w:p w14:paraId="73D9211B" w14:textId="77777777" w:rsidR="00C1680E" w:rsidRPr="00C02D0E" w:rsidRDefault="00C1680E" w:rsidP="00C02D0E">
            <w:pPr>
              <w:ind w:right="-141"/>
              <w:jc w:val="both"/>
              <w:rPr>
                <w:rFonts w:ascii="Tahoma" w:hAnsi="Tahoma" w:cs="Tahoma"/>
              </w:rPr>
            </w:pPr>
          </w:p>
        </w:tc>
      </w:tr>
    </w:tbl>
    <w:p w14:paraId="58CA9640" w14:textId="77777777" w:rsidR="003168E7" w:rsidRPr="000E12D5" w:rsidRDefault="003168E7" w:rsidP="000E12D5">
      <w:pPr>
        <w:ind w:left="142"/>
        <w:jc w:val="both"/>
        <w:rPr>
          <w:rFonts w:ascii="Tahoma" w:hAnsi="Tahoma" w:cs="Tahoma"/>
          <w:i/>
          <w:color w:val="0000FF"/>
        </w:rPr>
      </w:pPr>
      <w:r w:rsidRPr="000E12D5">
        <w:rPr>
          <w:rFonts w:ascii="Tahoma" w:hAnsi="Tahoma" w:cs="Tahoma"/>
          <w:i/>
          <w:color w:val="0000FF"/>
        </w:rPr>
        <w:t xml:space="preserve">* </w:t>
      </w:r>
      <w:r w:rsidR="00D916C0" w:rsidRPr="000E12D5">
        <w:rPr>
          <w:rFonts w:ascii="Tahoma" w:hAnsi="Tahoma" w:cs="Tahoma"/>
          <w:i/>
          <w:color w:val="0000FF"/>
        </w:rPr>
        <w:t>n</w:t>
      </w:r>
      <w:r w:rsidRPr="000E12D5">
        <w:rPr>
          <w:rFonts w:ascii="Tahoma" w:hAnsi="Tahoma" w:cs="Tahoma"/>
          <w:i/>
          <w:color w:val="0000FF"/>
        </w:rPr>
        <w:t>iewłaściwe skreślić</w:t>
      </w:r>
    </w:p>
    <w:p w14:paraId="6EF301AB" w14:textId="77777777" w:rsidR="00AF4D39" w:rsidRPr="00C02D0E" w:rsidRDefault="00AF4D39" w:rsidP="00C02D0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t>Oświadczam, że w celu potwierdzenia spełniania warunków udziału w postępowaniu, będ</w:t>
      </w:r>
      <w:r w:rsidR="004A0FA5" w:rsidRPr="00C02D0E">
        <w:rPr>
          <w:rFonts w:ascii="Tahoma" w:hAnsi="Tahoma" w:cs="Tahoma"/>
        </w:rPr>
        <w:t>ę</w:t>
      </w:r>
      <w:r w:rsidRPr="00C02D0E">
        <w:rPr>
          <w:rFonts w:ascii="Tahoma" w:hAnsi="Tahoma" w:cs="Tahoma"/>
        </w:rPr>
        <w:t xml:space="preserve"> polegać na zdolnościach technicznych lub zawodowych lub sytuacji finansowej lub ekonomicznej innych, niżej wymienionych podmiotów udostępniających zasoby</w:t>
      </w:r>
      <w:r w:rsidR="00EE54B6" w:rsidRPr="000E12D5">
        <w:rPr>
          <w:rFonts w:ascii="Tahoma" w:hAnsi="Tahoma" w:cs="Tahoma"/>
          <w:color w:val="0000FF"/>
        </w:rPr>
        <w:t>*</w:t>
      </w:r>
      <w:r w:rsidRPr="00C02D0E">
        <w:rPr>
          <w:rFonts w:ascii="Tahoma" w:hAnsi="Tahoma" w:cs="Tahoma"/>
        </w:rPr>
        <w:t>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3970"/>
        <w:gridCol w:w="3964"/>
      </w:tblGrid>
      <w:tr w:rsidR="00AF4D39" w:rsidRPr="00C02D0E" w14:paraId="6C6CEC42" w14:textId="77777777" w:rsidTr="000B24AF">
        <w:tc>
          <w:tcPr>
            <w:tcW w:w="850" w:type="dxa"/>
          </w:tcPr>
          <w:p w14:paraId="7B93F6F4" w14:textId="77777777" w:rsidR="00AF4D39" w:rsidRPr="00C02D0E" w:rsidRDefault="004A0FA5" w:rsidP="00C02D0E">
            <w:pPr>
              <w:ind w:right="-141"/>
              <w:jc w:val="center"/>
              <w:rPr>
                <w:rFonts w:ascii="Tahoma" w:hAnsi="Tahoma" w:cs="Tahoma"/>
                <w:b/>
              </w:rPr>
            </w:pPr>
            <w:r w:rsidRPr="00C02D0E">
              <w:rPr>
                <w:rFonts w:ascii="Tahoma" w:hAnsi="Tahoma" w:cs="Tahoma"/>
                <w:b/>
              </w:rPr>
              <w:t>L</w:t>
            </w:r>
            <w:r w:rsidR="00AF4D39" w:rsidRPr="00C02D0E">
              <w:rPr>
                <w:rFonts w:ascii="Tahoma" w:hAnsi="Tahoma" w:cs="Tahoma"/>
                <w:b/>
              </w:rPr>
              <w:t>p.</w:t>
            </w:r>
          </w:p>
        </w:tc>
        <w:tc>
          <w:tcPr>
            <w:tcW w:w="3970" w:type="dxa"/>
            <w:vAlign w:val="center"/>
          </w:tcPr>
          <w:p w14:paraId="7675D5F7" w14:textId="77777777" w:rsidR="00AF4D39" w:rsidRPr="00C02D0E" w:rsidRDefault="00AF4D39" w:rsidP="00C02D0E">
            <w:pPr>
              <w:jc w:val="center"/>
              <w:rPr>
                <w:rFonts w:ascii="Tahoma" w:hAnsi="Tahoma" w:cs="Tahoma"/>
                <w:b/>
              </w:rPr>
            </w:pPr>
            <w:r w:rsidRPr="00C02D0E">
              <w:rPr>
                <w:rFonts w:ascii="Tahoma" w:hAnsi="Tahoma" w:cs="Tahoma"/>
                <w:b/>
              </w:rPr>
              <w:t>Firma (nazwa) podmiotu</w:t>
            </w:r>
          </w:p>
          <w:p w14:paraId="219E5127" w14:textId="77777777" w:rsidR="00AF4D39" w:rsidRPr="00C02D0E" w:rsidRDefault="00AF4D39" w:rsidP="00C02D0E">
            <w:pPr>
              <w:jc w:val="center"/>
              <w:rPr>
                <w:rFonts w:ascii="Tahoma" w:hAnsi="Tahoma" w:cs="Tahoma"/>
                <w:b/>
              </w:rPr>
            </w:pPr>
            <w:r w:rsidRPr="00C02D0E">
              <w:rPr>
                <w:rFonts w:ascii="Tahoma" w:hAnsi="Tahoma" w:cs="Tahoma"/>
                <w:b/>
              </w:rPr>
              <w:t>udostępniającego zasoby</w:t>
            </w:r>
          </w:p>
        </w:tc>
        <w:tc>
          <w:tcPr>
            <w:tcW w:w="3964" w:type="dxa"/>
            <w:vAlign w:val="center"/>
          </w:tcPr>
          <w:p w14:paraId="519C18B6" w14:textId="77777777" w:rsidR="00AF4D39" w:rsidRPr="00C02D0E" w:rsidRDefault="00AF4D39" w:rsidP="00C02D0E">
            <w:pPr>
              <w:jc w:val="center"/>
              <w:rPr>
                <w:rFonts w:ascii="Tahoma" w:hAnsi="Tahoma" w:cs="Tahoma"/>
                <w:b/>
              </w:rPr>
            </w:pPr>
            <w:r w:rsidRPr="00C02D0E">
              <w:rPr>
                <w:rFonts w:ascii="Tahoma" w:hAnsi="Tahoma" w:cs="Tahoma"/>
                <w:b/>
              </w:rPr>
              <w:t>Zakres dostępnych wykonawcy zasobów podmiotu udostępniającego</w:t>
            </w:r>
          </w:p>
        </w:tc>
      </w:tr>
      <w:tr w:rsidR="00AF4D39" w:rsidRPr="00C02D0E" w14:paraId="53BE979B" w14:textId="77777777" w:rsidTr="000B24AF">
        <w:tc>
          <w:tcPr>
            <w:tcW w:w="850" w:type="dxa"/>
          </w:tcPr>
          <w:p w14:paraId="29B0A0A1" w14:textId="77777777" w:rsidR="00AF4D39" w:rsidRPr="00C02D0E" w:rsidRDefault="00AF4D39" w:rsidP="00C02D0E">
            <w:pPr>
              <w:numPr>
                <w:ilvl w:val="0"/>
                <w:numId w:val="27"/>
              </w:numPr>
              <w:ind w:right="-141"/>
              <w:jc w:val="both"/>
              <w:rPr>
                <w:rFonts w:ascii="Tahoma" w:hAnsi="Tahoma" w:cs="Tahoma"/>
              </w:rPr>
            </w:pPr>
          </w:p>
        </w:tc>
        <w:tc>
          <w:tcPr>
            <w:tcW w:w="3970" w:type="dxa"/>
          </w:tcPr>
          <w:p w14:paraId="780F15AE" w14:textId="77777777" w:rsidR="00AF4D39" w:rsidRPr="00C02D0E" w:rsidRDefault="00AF4D39" w:rsidP="00C02D0E">
            <w:pPr>
              <w:ind w:right="-141"/>
              <w:jc w:val="both"/>
              <w:rPr>
                <w:rFonts w:ascii="Tahoma" w:hAnsi="Tahoma" w:cs="Tahoma"/>
              </w:rPr>
            </w:pPr>
          </w:p>
        </w:tc>
        <w:tc>
          <w:tcPr>
            <w:tcW w:w="3964" w:type="dxa"/>
          </w:tcPr>
          <w:p w14:paraId="75BFA234" w14:textId="77777777" w:rsidR="00AF4D39" w:rsidRPr="00C02D0E" w:rsidRDefault="00AF4D39" w:rsidP="00C02D0E">
            <w:pPr>
              <w:ind w:right="-141"/>
              <w:jc w:val="both"/>
              <w:rPr>
                <w:rFonts w:ascii="Tahoma" w:hAnsi="Tahoma" w:cs="Tahoma"/>
              </w:rPr>
            </w:pPr>
          </w:p>
        </w:tc>
      </w:tr>
      <w:tr w:rsidR="00AF4D39" w:rsidRPr="00C02D0E" w14:paraId="7C9AA126" w14:textId="77777777" w:rsidTr="000B24AF">
        <w:tc>
          <w:tcPr>
            <w:tcW w:w="850" w:type="dxa"/>
          </w:tcPr>
          <w:p w14:paraId="51CAF2BE" w14:textId="77777777" w:rsidR="00AF4D39" w:rsidRPr="00C02D0E" w:rsidRDefault="00AF4D39" w:rsidP="00C02D0E">
            <w:pPr>
              <w:numPr>
                <w:ilvl w:val="0"/>
                <w:numId w:val="27"/>
              </w:numPr>
              <w:ind w:right="-141"/>
              <w:jc w:val="both"/>
              <w:rPr>
                <w:rFonts w:ascii="Tahoma" w:hAnsi="Tahoma" w:cs="Tahoma"/>
              </w:rPr>
            </w:pPr>
          </w:p>
        </w:tc>
        <w:tc>
          <w:tcPr>
            <w:tcW w:w="3970" w:type="dxa"/>
          </w:tcPr>
          <w:p w14:paraId="71CF5044" w14:textId="77777777" w:rsidR="00AF4D39" w:rsidRPr="00C02D0E" w:rsidRDefault="00AF4D39" w:rsidP="00C02D0E">
            <w:pPr>
              <w:ind w:right="-141"/>
              <w:jc w:val="both"/>
              <w:rPr>
                <w:rFonts w:ascii="Tahoma" w:hAnsi="Tahoma" w:cs="Tahoma"/>
              </w:rPr>
            </w:pPr>
          </w:p>
        </w:tc>
        <w:tc>
          <w:tcPr>
            <w:tcW w:w="3964" w:type="dxa"/>
          </w:tcPr>
          <w:p w14:paraId="39473A76" w14:textId="77777777" w:rsidR="00AF4D39" w:rsidRPr="00C02D0E" w:rsidRDefault="00AF4D39" w:rsidP="00C02D0E">
            <w:pPr>
              <w:ind w:right="-141"/>
              <w:jc w:val="both"/>
              <w:rPr>
                <w:rFonts w:ascii="Tahoma" w:hAnsi="Tahoma" w:cs="Tahoma"/>
              </w:rPr>
            </w:pPr>
          </w:p>
        </w:tc>
      </w:tr>
    </w:tbl>
    <w:p w14:paraId="5325184E" w14:textId="2E50B77C" w:rsidR="00AF4D39" w:rsidRPr="000E12D5" w:rsidRDefault="00AF4D39" w:rsidP="000E12D5">
      <w:pPr>
        <w:ind w:firstLine="426"/>
        <w:jc w:val="both"/>
        <w:rPr>
          <w:rFonts w:ascii="Tahoma" w:hAnsi="Tahoma" w:cs="Tahoma"/>
          <w:color w:val="0000FF"/>
          <w:sz w:val="18"/>
          <w:szCs w:val="18"/>
        </w:rPr>
      </w:pPr>
      <w:r w:rsidRPr="000E12D5">
        <w:rPr>
          <w:rFonts w:ascii="Tahoma" w:hAnsi="Tahoma" w:cs="Tahoma"/>
          <w:color w:val="0000FF"/>
          <w:sz w:val="18"/>
          <w:szCs w:val="18"/>
        </w:rPr>
        <w:t>(</w:t>
      </w:r>
      <w:r w:rsidR="00093B78" w:rsidRPr="000E12D5">
        <w:rPr>
          <w:rFonts w:ascii="Tahoma" w:hAnsi="Tahoma" w:cs="Tahoma"/>
          <w:i/>
          <w:iCs/>
          <w:color w:val="0000FF"/>
          <w:sz w:val="18"/>
          <w:szCs w:val="18"/>
        </w:rPr>
        <w:t>n</w:t>
      </w:r>
      <w:r w:rsidRPr="000E12D5">
        <w:rPr>
          <w:rFonts w:ascii="Tahoma" w:hAnsi="Tahoma" w:cs="Tahoma"/>
          <w:i/>
          <w:iCs/>
          <w:color w:val="0000FF"/>
          <w:sz w:val="18"/>
          <w:szCs w:val="18"/>
        </w:rPr>
        <w:t>ależy wypełnić tylko w przypadku, gdy wykonawca przewiduje udział podmiotów udostępniających zasoby)</w:t>
      </w:r>
    </w:p>
    <w:p w14:paraId="51223895" w14:textId="77777777" w:rsidR="00AF4D39" w:rsidRPr="000E12D5" w:rsidRDefault="00AF4D39" w:rsidP="000E12D5">
      <w:pPr>
        <w:ind w:firstLine="426"/>
        <w:jc w:val="both"/>
        <w:rPr>
          <w:rFonts w:ascii="Tahoma" w:hAnsi="Tahoma" w:cs="Tahoma"/>
          <w:i/>
          <w:color w:val="0000FF"/>
        </w:rPr>
      </w:pPr>
      <w:r w:rsidRPr="000E12D5">
        <w:rPr>
          <w:rFonts w:ascii="Tahoma" w:hAnsi="Tahoma" w:cs="Tahoma"/>
          <w:i/>
          <w:color w:val="0000FF"/>
        </w:rPr>
        <w:t xml:space="preserve">* </w:t>
      </w:r>
      <w:r w:rsidR="00D916C0" w:rsidRPr="000E12D5">
        <w:rPr>
          <w:rFonts w:ascii="Tahoma" w:hAnsi="Tahoma" w:cs="Tahoma"/>
          <w:i/>
          <w:color w:val="0000FF"/>
        </w:rPr>
        <w:t>n</w:t>
      </w:r>
      <w:r w:rsidRPr="000E12D5">
        <w:rPr>
          <w:rFonts w:ascii="Tahoma" w:hAnsi="Tahoma" w:cs="Tahoma"/>
          <w:i/>
          <w:color w:val="0000FF"/>
        </w:rPr>
        <w:t>iewłaściwe skreślić</w:t>
      </w:r>
    </w:p>
    <w:p w14:paraId="28E19A93" w14:textId="4E9CA749" w:rsidR="00AF4D39" w:rsidRPr="00C02D0E" w:rsidRDefault="00AF4D39" w:rsidP="00C02D0E">
      <w:pPr>
        <w:numPr>
          <w:ilvl w:val="0"/>
          <w:numId w:val="37"/>
        </w:numPr>
        <w:suppressAutoHyphens w:val="0"/>
        <w:ind w:left="142" w:hanging="284"/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t>Oświadczam, że w związku z wspólnym ubieganiem się o udzielenie zamówienia poszczególni wykon</w:t>
      </w:r>
      <w:r w:rsidR="005F65D4" w:rsidRPr="00C02D0E">
        <w:rPr>
          <w:rFonts w:ascii="Tahoma" w:hAnsi="Tahoma" w:cs="Tahoma"/>
        </w:rPr>
        <w:t xml:space="preserve">awcy wykonają następujące </w:t>
      </w:r>
      <w:r w:rsidR="000B24AF" w:rsidRPr="00C02D0E">
        <w:rPr>
          <w:rFonts w:ascii="Tahoma" w:hAnsi="Tahoma" w:cs="Tahoma"/>
        </w:rPr>
        <w:t>usługi</w:t>
      </w:r>
      <w:r w:rsidR="00EE54B6" w:rsidRPr="000E12D5">
        <w:rPr>
          <w:rFonts w:ascii="Tahoma" w:hAnsi="Tahoma" w:cs="Tahoma"/>
          <w:color w:val="0000FF"/>
        </w:rPr>
        <w:t>*</w:t>
      </w:r>
      <w:r w:rsidRPr="00C02D0E">
        <w:rPr>
          <w:rFonts w:ascii="Tahoma" w:hAnsi="Tahoma" w:cs="Tahoma"/>
        </w:rPr>
        <w:t>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3973"/>
        <w:gridCol w:w="3961"/>
      </w:tblGrid>
      <w:tr w:rsidR="00AF4D39" w:rsidRPr="00C02D0E" w14:paraId="5720D0A4" w14:textId="77777777" w:rsidTr="00DB2ED8">
        <w:tc>
          <w:tcPr>
            <w:tcW w:w="850" w:type="dxa"/>
          </w:tcPr>
          <w:p w14:paraId="71F3C933" w14:textId="77777777" w:rsidR="00AF4D39" w:rsidRPr="00C02D0E" w:rsidRDefault="004A0FA5" w:rsidP="00C02D0E">
            <w:pPr>
              <w:ind w:left="142" w:right="-141" w:hanging="284"/>
              <w:jc w:val="center"/>
              <w:rPr>
                <w:rFonts w:ascii="Tahoma" w:hAnsi="Tahoma" w:cs="Tahoma"/>
                <w:b/>
              </w:rPr>
            </w:pPr>
            <w:r w:rsidRPr="00C02D0E">
              <w:rPr>
                <w:rFonts w:ascii="Tahoma" w:hAnsi="Tahoma" w:cs="Tahoma"/>
                <w:b/>
              </w:rPr>
              <w:t>L</w:t>
            </w:r>
            <w:r w:rsidR="00AF4D39" w:rsidRPr="00C02D0E">
              <w:rPr>
                <w:rFonts w:ascii="Tahoma" w:hAnsi="Tahoma" w:cs="Tahoma"/>
                <w:b/>
              </w:rPr>
              <w:t>p.</w:t>
            </w:r>
          </w:p>
        </w:tc>
        <w:tc>
          <w:tcPr>
            <w:tcW w:w="3973" w:type="dxa"/>
            <w:vAlign w:val="center"/>
          </w:tcPr>
          <w:p w14:paraId="307A9487" w14:textId="77777777" w:rsidR="00AF4D39" w:rsidRPr="00C02D0E" w:rsidRDefault="00AF4D39" w:rsidP="00C02D0E">
            <w:pPr>
              <w:ind w:left="142" w:hanging="284"/>
              <w:jc w:val="center"/>
              <w:rPr>
                <w:rFonts w:ascii="Tahoma" w:hAnsi="Tahoma" w:cs="Tahoma"/>
                <w:b/>
              </w:rPr>
            </w:pPr>
            <w:r w:rsidRPr="00C02D0E">
              <w:rPr>
                <w:rFonts w:ascii="Tahoma" w:hAnsi="Tahoma" w:cs="Tahoma"/>
                <w:b/>
              </w:rPr>
              <w:t>Firma (nazwa) wykonawcy wspólnie ubiegającego się o udzielenie zamówienia</w:t>
            </w:r>
          </w:p>
        </w:tc>
        <w:tc>
          <w:tcPr>
            <w:tcW w:w="3961" w:type="dxa"/>
            <w:vAlign w:val="center"/>
          </w:tcPr>
          <w:p w14:paraId="69A0C134" w14:textId="11ED84CF" w:rsidR="00AF4D39" w:rsidRPr="00C02D0E" w:rsidRDefault="005F65D4" w:rsidP="00C02D0E">
            <w:pPr>
              <w:ind w:left="142" w:hanging="284"/>
              <w:jc w:val="center"/>
              <w:rPr>
                <w:rFonts w:ascii="Tahoma" w:hAnsi="Tahoma" w:cs="Tahoma"/>
                <w:b/>
              </w:rPr>
            </w:pPr>
            <w:r w:rsidRPr="00C02D0E">
              <w:rPr>
                <w:rFonts w:ascii="Tahoma" w:hAnsi="Tahoma" w:cs="Tahoma"/>
                <w:b/>
              </w:rPr>
              <w:t xml:space="preserve">Wskazanie </w:t>
            </w:r>
            <w:r w:rsidR="000B24AF" w:rsidRPr="00C02D0E">
              <w:rPr>
                <w:rFonts w:ascii="Tahoma" w:hAnsi="Tahoma" w:cs="Tahoma"/>
                <w:b/>
              </w:rPr>
              <w:t>usług</w:t>
            </w:r>
            <w:r w:rsidR="00AF4D39" w:rsidRPr="00C02D0E">
              <w:rPr>
                <w:rFonts w:ascii="Tahoma" w:hAnsi="Tahoma" w:cs="Tahoma"/>
                <w:b/>
              </w:rPr>
              <w:t>, które będą wykonane przez wykonawcę</w:t>
            </w:r>
          </w:p>
        </w:tc>
      </w:tr>
      <w:tr w:rsidR="00AF4D39" w:rsidRPr="00C02D0E" w14:paraId="33EC1FCC" w14:textId="77777777" w:rsidTr="00DB2ED8">
        <w:tc>
          <w:tcPr>
            <w:tcW w:w="850" w:type="dxa"/>
          </w:tcPr>
          <w:p w14:paraId="20F0FADF" w14:textId="77777777" w:rsidR="00AF4D39" w:rsidRPr="00C02D0E" w:rsidRDefault="00AF4D39" w:rsidP="00C02D0E">
            <w:pPr>
              <w:numPr>
                <w:ilvl w:val="0"/>
                <w:numId w:val="28"/>
              </w:numPr>
              <w:ind w:left="142" w:right="-392" w:firstLine="33"/>
              <w:jc w:val="both"/>
              <w:rPr>
                <w:rFonts w:ascii="Tahoma" w:hAnsi="Tahoma" w:cs="Tahoma"/>
              </w:rPr>
            </w:pPr>
          </w:p>
        </w:tc>
        <w:tc>
          <w:tcPr>
            <w:tcW w:w="3973" w:type="dxa"/>
          </w:tcPr>
          <w:p w14:paraId="57D507F0" w14:textId="77777777" w:rsidR="00AF4D39" w:rsidRPr="00C02D0E" w:rsidRDefault="00AF4D39" w:rsidP="00C02D0E">
            <w:pPr>
              <w:ind w:left="142" w:right="-141" w:hanging="284"/>
              <w:jc w:val="both"/>
              <w:rPr>
                <w:rFonts w:ascii="Tahoma" w:hAnsi="Tahoma" w:cs="Tahoma"/>
              </w:rPr>
            </w:pPr>
          </w:p>
        </w:tc>
        <w:tc>
          <w:tcPr>
            <w:tcW w:w="3961" w:type="dxa"/>
          </w:tcPr>
          <w:p w14:paraId="229E749B" w14:textId="77777777" w:rsidR="00AF4D39" w:rsidRPr="00C02D0E" w:rsidRDefault="00AF4D39" w:rsidP="00C02D0E">
            <w:pPr>
              <w:ind w:left="142" w:right="-141" w:hanging="284"/>
              <w:jc w:val="both"/>
              <w:rPr>
                <w:rFonts w:ascii="Tahoma" w:hAnsi="Tahoma" w:cs="Tahoma"/>
              </w:rPr>
            </w:pPr>
          </w:p>
        </w:tc>
      </w:tr>
      <w:tr w:rsidR="00AF4D39" w:rsidRPr="00C02D0E" w14:paraId="4C5404CC" w14:textId="77777777" w:rsidTr="00DB2ED8">
        <w:tc>
          <w:tcPr>
            <w:tcW w:w="850" w:type="dxa"/>
          </w:tcPr>
          <w:p w14:paraId="048CA583" w14:textId="77777777" w:rsidR="00AF4D39" w:rsidRPr="00C02D0E" w:rsidRDefault="00AF4D39" w:rsidP="00C02D0E">
            <w:pPr>
              <w:numPr>
                <w:ilvl w:val="0"/>
                <w:numId w:val="28"/>
              </w:numPr>
              <w:ind w:left="142" w:right="-392" w:firstLine="33"/>
              <w:jc w:val="both"/>
              <w:rPr>
                <w:rFonts w:ascii="Tahoma" w:hAnsi="Tahoma" w:cs="Tahoma"/>
              </w:rPr>
            </w:pPr>
          </w:p>
        </w:tc>
        <w:tc>
          <w:tcPr>
            <w:tcW w:w="3973" w:type="dxa"/>
          </w:tcPr>
          <w:p w14:paraId="22B6423F" w14:textId="77777777" w:rsidR="00AF4D39" w:rsidRPr="00C02D0E" w:rsidRDefault="00AF4D39" w:rsidP="00C02D0E">
            <w:pPr>
              <w:ind w:left="142" w:right="-141" w:hanging="284"/>
              <w:jc w:val="both"/>
              <w:rPr>
                <w:rFonts w:ascii="Tahoma" w:hAnsi="Tahoma" w:cs="Tahoma"/>
              </w:rPr>
            </w:pPr>
          </w:p>
        </w:tc>
        <w:tc>
          <w:tcPr>
            <w:tcW w:w="3961" w:type="dxa"/>
          </w:tcPr>
          <w:p w14:paraId="45183271" w14:textId="77777777" w:rsidR="00AF4D39" w:rsidRPr="00C02D0E" w:rsidRDefault="00AF4D39" w:rsidP="00C02D0E">
            <w:pPr>
              <w:ind w:left="142" w:right="-141" w:hanging="284"/>
              <w:jc w:val="both"/>
              <w:rPr>
                <w:rFonts w:ascii="Tahoma" w:hAnsi="Tahoma" w:cs="Tahoma"/>
              </w:rPr>
            </w:pPr>
          </w:p>
        </w:tc>
      </w:tr>
    </w:tbl>
    <w:p w14:paraId="4E48E797" w14:textId="02025201" w:rsidR="00AF4D39" w:rsidRPr="000E12D5" w:rsidRDefault="00AF4D39" w:rsidP="000E12D5">
      <w:pPr>
        <w:ind w:firstLine="426"/>
        <w:jc w:val="both"/>
        <w:rPr>
          <w:rFonts w:ascii="Tahoma" w:hAnsi="Tahoma" w:cs="Tahoma"/>
          <w:i/>
          <w:iCs/>
          <w:color w:val="0000FF"/>
          <w:sz w:val="18"/>
          <w:szCs w:val="18"/>
        </w:rPr>
      </w:pPr>
      <w:bookmarkStart w:id="1" w:name="_Hlk100746978"/>
      <w:r w:rsidRPr="000E12D5">
        <w:rPr>
          <w:rFonts w:ascii="Tahoma" w:hAnsi="Tahoma" w:cs="Tahoma"/>
          <w:i/>
          <w:iCs/>
          <w:color w:val="0000FF"/>
          <w:sz w:val="18"/>
          <w:szCs w:val="18"/>
        </w:rPr>
        <w:t>(należy wypełnić tylko w przypadku wspólnego ubiegania się wykonawców o udzielenie zamówienia)</w:t>
      </w:r>
      <w:bookmarkEnd w:id="1"/>
    </w:p>
    <w:p w14:paraId="5DE971C2" w14:textId="77777777" w:rsidR="00AF4D39" w:rsidRPr="000E12D5" w:rsidRDefault="00AF4D39" w:rsidP="000E12D5">
      <w:pPr>
        <w:ind w:firstLine="426"/>
        <w:jc w:val="both"/>
        <w:rPr>
          <w:rFonts w:ascii="Tahoma" w:hAnsi="Tahoma" w:cs="Tahoma"/>
          <w:i/>
          <w:iCs/>
          <w:color w:val="0000FF"/>
          <w:sz w:val="18"/>
          <w:szCs w:val="18"/>
        </w:rPr>
      </w:pPr>
      <w:r w:rsidRPr="000E12D5">
        <w:rPr>
          <w:rFonts w:ascii="Tahoma" w:hAnsi="Tahoma" w:cs="Tahoma"/>
          <w:i/>
          <w:iCs/>
          <w:color w:val="0000FF"/>
          <w:sz w:val="18"/>
          <w:szCs w:val="18"/>
        </w:rPr>
        <w:t xml:space="preserve">* </w:t>
      </w:r>
      <w:r w:rsidR="00D916C0" w:rsidRPr="000E12D5">
        <w:rPr>
          <w:rFonts w:ascii="Tahoma" w:hAnsi="Tahoma" w:cs="Tahoma"/>
          <w:i/>
          <w:iCs/>
          <w:color w:val="0000FF"/>
          <w:sz w:val="18"/>
          <w:szCs w:val="18"/>
        </w:rPr>
        <w:t>n</w:t>
      </w:r>
      <w:r w:rsidRPr="000E12D5">
        <w:rPr>
          <w:rFonts w:ascii="Tahoma" w:hAnsi="Tahoma" w:cs="Tahoma"/>
          <w:i/>
          <w:iCs/>
          <w:color w:val="0000FF"/>
          <w:sz w:val="18"/>
          <w:szCs w:val="18"/>
        </w:rPr>
        <w:t>iewłaściwe skreślić</w:t>
      </w:r>
    </w:p>
    <w:p w14:paraId="5FBDFA83" w14:textId="77777777" w:rsidR="00EB04FC" w:rsidRPr="00C02D0E" w:rsidRDefault="00C77704" w:rsidP="00C02D0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t>Oświadczam, ż</w:t>
      </w:r>
      <w:r w:rsidR="00EB04FC" w:rsidRPr="00C02D0E">
        <w:rPr>
          <w:rFonts w:ascii="Tahoma" w:hAnsi="Tahoma" w:cs="Tahoma"/>
        </w:rPr>
        <w:t xml:space="preserve">e oferowane przeze mnie </w:t>
      </w:r>
      <w:r w:rsidR="00A07221" w:rsidRPr="00C02D0E">
        <w:rPr>
          <w:rFonts w:ascii="Tahoma" w:hAnsi="Tahoma" w:cs="Tahoma"/>
        </w:rPr>
        <w:t>usługi</w:t>
      </w:r>
      <w:r w:rsidR="00EB04FC" w:rsidRPr="00C02D0E">
        <w:rPr>
          <w:rFonts w:ascii="Tahoma" w:hAnsi="Tahoma" w:cs="Tahoma"/>
        </w:rPr>
        <w:t xml:space="preserve"> spełniają wszystkie parametry, wymagania </w:t>
      </w:r>
      <w:r w:rsidR="00E93E31" w:rsidRPr="00C02D0E">
        <w:rPr>
          <w:rFonts w:ascii="Tahoma" w:hAnsi="Tahoma" w:cs="Tahoma"/>
        </w:rPr>
        <w:br/>
      </w:r>
      <w:r w:rsidR="00EB04FC" w:rsidRPr="00C02D0E">
        <w:rPr>
          <w:rFonts w:ascii="Tahoma" w:hAnsi="Tahoma" w:cs="Tahoma"/>
        </w:rPr>
        <w:t>i charakterystyki wymienione w Specyfikacji</w:t>
      </w:r>
      <w:r w:rsidR="00544656" w:rsidRPr="00C02D0E">
        <w:rPr>
          <w:rFonts w:ascii="Tahoma" w:hAnsi="Tahoma" w:cs="Tahoma"/>
        </w:rPr>
        <w:t xml:space="preserve"> </w:t>
      </w:r>
      <w:r w:rsidR="00EB04FC" w:rsidRPr="00C02D0E">
        <w:rPr>
          <w:rFonts w:ascii="Tahoma" w:hAnsi="Tahoma" w:cs="Tahoma"/>
        </w:rPr>
        <w:t>Warunków Zamówienia i właściwych przepisach prawa oraz posiadają aktualne dokumenty dopuszczające do obrotu.</w:t>
      </w:r>
    </w:p>
    <w:p w14:paraId="16406808" w14:textId="77777777" w:rsidR="00204DFE" w:rsidRPr="00C02D0E" w:rsidRDefault="006E0E0B" w:rsidP="00C02D0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bCs/>
        </w:rPr>
      </w:pPr>
      <w:r w:rsidRPr="00C02D0E">
        <w:rPr>
          <w:rFonts w:ascii="Tahoma" w:hAnsi="Tahoma" w:cs="Tahoma"/>
          <w:bCs/>
        </w:rPr>
        <w:t>O</w:t>
      </w:r>
      <w:r w:rsidR="00F04654" w:rsidRPr="00C02D0E">
        <w:rPr>
          <w:rFonts w:ascii="Tahoma" w:hAnsi="Tahoma" w:cs="Tahoma"/>
          <w:bCs/>
        </w:rPr>
        <w:t xml:space="preserve">świadczam, że </w:t>
      </w:r>
      <w:r w:rsidR="007B2514" w:rsidRPr="00C02D0E">
        <w:rPr>
          <w:rFonts w:ascii="Tahoma" w:hAnsi="Tahoma" w:cs="Tahoma"/>
          <w:bCs/>
        </w:rPr>
        <w:t>w przypadku jakichkolwiek wątpliwości</w:t>
      </w:r>
      <w:r w:rsidR="00F04654" w:rsidRPr="00C02D0E">
        <w:rPr>
          <w:rFonts w:ascii="Tahoma" w:hAnsi="Tahoma" w:cs="Tahoma"/>
          <w:bCs/>
        </w:rPr>
        <w:t xml:space="preserve">, że oferowane przez nas </w:t>
      </w:r>
      <w:r w:rsidR="00A07221" w:rsidRPr="00C02D0E">
        <w:rPr>
          <w:rFonts w:ascii="Tahoma" w:hAnsi="Tahoma" w:cs="Tahoma"/>
          <w:bCs/>
        </w:rPr>
        <w:t>usługi</w:t>
      </w:r>
      <w:r w:rsidR="00F04654" w:rsidRPr="00C02D0E">
        <w:rPr>
          <w:rFonts w:ascii="Tahoma" w:hAnsi="Tahoma" w:cs="Tahoma"/>
          <w:bCs/>
        </w:rPr>
        <w:t xml:space="preserve"> odpowiadają wymaganiom określonym przez </w:t>
      </w:r>
      <w:r w:rsidR="00E93E31" w:rsidRPr="00C02D0E">
        <w:rPr>
          <w:rFonts w:ascii="Tahoma" w:hAnsi="Tahoma" w:cs="Tahoma"/>
          <w:bCs/>
        </w:rPr>
        <w:t>Z</w:t>
      </w:r>
      <w:r w:rsidR="00F04654" w:rsidRPr="00C02D0E">
        <w:rPr>
          <w:rFonts w:ascii="Tahoma" w:hAnsi="Tahoma" w:cs="Tahoma"/>
          <w:bCs/>
        </w:rPr>
        <w:t xml:space="preserve">amawiającego zobowiązuję się - na każde żądanie </w:t>
      </w:r>
      <w:r w:rsidR="00840FC2" w:rsidRPr="00C02D0E">
        <w:rPr>
          <w:rFonts w:ascii="Tahoma" w:hAnsi="Tahoma" w:cs="Tahoma"/>
          <w:bCs/>
        </w:rPr>
        <w:t>z</w:t>
      </w:r>
      <w:r w:rsidR="00F04654" w:rsidRPr="00C02D0E">
        <w:rPr>
          <w:rFonts w:ascii="Tahoma" w:hAnsi="Tahoma" w:cs="Tahoma"/>
          <w:bCs/>
        </w:rPr>
        <w:t>amawiającego, w nieprzekraczalnym terminie dwóch dni roboczych - do udostępnienia niezbędnych dokumentów, w szczególności ulotek informacyjnych i aktualnych dokumentów</w:t>
      </w:r>
      <w:r w:rsidR="00A07221" w:rsidRPr="00C02D0E">
        <w:rPr>
          <w:rFonts w:ascii="Tahoma" w:hAnsi="Tahoma" w:cs="Tahoma"/>
          <w:bCs/>
        </w:rPr>
        <w:t>.</w:t>
      </w:r>
      <w:r w:rsidR="00F04654" w:rsidRPr="00C02D0E">
        <w:rPr>
          <w:rFonts w:ascii="Tahoma" w:hAnsi="Tahoma" w:cs="Tahoma"/>
          <w:bCs/>
        </w:rPr>
        <w:t xml:space="preserve"> Oświadczam, iż ww. dokumenty zostaną dostarczone na koszt </w:t>
      </w:r>
      <w:r w:rsidR="00840FC2" w:rsidRPr="00C02D0E">
        <w:rPr>
          <w:rFonts w:ascii="Tahoma" w:hAnsi="Tahoma" w:cs="Tahoma"/>
          <w:bCs/>
        </w:rPr>
        <w:t>w</w:t>
      </w:r>
      <w:r w:rsidR="00F04654" w:rsidRPr="00C02D0E">
        <w:rPr>
          <w:rFonts w:ascii="Tahoma" w:hAnsi="Tahoma" w:cs="Tahoma"/>
          <w:bCs/>
        </w:rPr>
        <w:t xml:space="preserve">ykonawcy lub zostaną udostępnione do wglądu w siedzibie </w:t>
      </w:r>
      <w:r w:rsidR="00354023" w:rsidRPr="00C02D0E">
        <w:rPr>
          <w:rFonts w:ascii="Tahoma" w:hAnsi="Tahoma" w:cs="Tahoma"/>
          <w:bCs/>
        </w:rPr>
        <w:t>Z</w:t>
      </w:r>
      <w:r w:rsidR="00F04654" w:rsidRPr="00C02D0E">
        <w:rPr>
          <w:rFonts w:ascii="Tahoma" w:hAnsi="Tahoma" w:cs="Tahoma"/>
          <w:bCs/>
        </w:rPr>
        <w:t>amawiającego</w:t>
      </w:r>
      <w:r w:rsidR="006B50D7" w:rsidRPr="00C02D0E">
        <w:rPr>
          <w:rFonts w:ascii="Tahoma" w:hAnsi="Tahoma" w:cs="Tahoma"/>
          <w:bCs/>
        </w:rPr>
        <w:t>.</w:t>
      </w:r>
      <w:r w:rsidR="00F04654" w:rsidRPr="00C02D0E">
        <w:rPr>
          <w:rFonts w:ascii="Tahoma" w:hAnsi="Tahoma" w:cs="Tahoma"/>
          <w:bCs/>
        </w:rPr>
        <w:t xml:space="preserve"> </w:t>
      </w:r>
    </w:p>
    <w:p w14:paraId="3FE3B8B9" w14:textId="77777777" w:rsidR="00EE54B6" w:rsidRPr="00C02D0E" w:rsidRDefault="0062364A" w:rsidP="00C02D0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t>Oświadczam</w:t>
      </w:r>
      <w:r w:rsidR="00A64E48" w:rsidRPr="00C02D0E">
        <w:rPr>
          <w:rFonts w:ascii="Tahoma" w:hAnsi="Tahoma" w:cs="Tahoma"/>
        </w:rPr>
        <w:t xml:space="preserve">, że </w:t>
      </w:r>
      <w:r w:rsidR="0066520F" w:rsidRPr="00C02D0E">
        <w:rPr>
          <w:rFonts w:ascii="Tahoma" w:hAnsi="Tahoma" w:cs="Tahoma"/>
        </w:rPr>
        <w:t>prowadzę działalność gospodarczą o wielkości:</w:t>
      </w:r>
    </w:p>
    <w:tbl>
      <w:tblPr>
        <w:tblW w:w="8965" w:type="dxa"/>
        <w:tblInd w:w="476" w:type="dxa"/>
        <w:tblLayout w:type="fixed"/>
        <w:tblLook w:val="0000" w:firstRow="0" w:lastRow="0" w:firstColumn="0" w:lastColumn="0" w:noHBand="0" w:noVBand="0"/>
      </w:tblPr>
      <w:tblGrid>
        <w:gridCol w:w="2042"/>
        <w:gridCol w:w="2126"/>
        <w:gridCol w:w="2410"/>
        <w:gridCol w:w="2387"/>
      </w:tblGrid>
      <w:tr w:rsidR="0066520F" w:rsidRPr="00C02D0E" w14:paraId="0FC56F80" w14:textId="77777777" w:rsidTr="003F5E1A">
        <w:tc>
          <w:tcPr>
            <w:tcW w:w="89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E32656E" w14:textId="77777777" w:rsidR="0066520F" w:rsidRPr="000E12D5" w:rsidRDefault="0066520F" w:rsidP="00C02D0E">
            <w:pPr>
              <w:suppressAutoHyphens w:val="0"/>
              <w:jc w:val="center"/>
              <w:rPr>
                <w:rFonts w:ascii="Tahoma" w:eastAsia="Calibri" w:hAnsi="Tahoma" w:cs="Tahoma"/>
                <w:color w:val="0000FF"/>
                <w:sz w:val="16"/>
                <w:szCs w:val="16"/>
                <w:lang w:eastAsia="pl-PL"/>
              </w:rPr>
            </w:pPr>
            <w:r w:rsidRPr="00C02D0E">
              <w:rPr>
                <w:rFonts w:ascii="Tahoma" w:eastAsia="Calibri" w:hAnsi="Tahoma" w:cs="Tahoma"/>
                <w:b/>
                <w:lang w:eastAsia="pl-PL"/>
              </w:rPr>
              <w:t>WIELKOŚĆ PRZEDSIĘBIORSTWA</w:t>
            </w:r>
            <w:r w:rsidRPr="000E12D5">
              <w:rPr>
                <w:rStyle w:val="Odwoanieprzypisudolnego"/>
                <w:rFonts w:ascii="Tahoma" w:eastAsia="Calibri" w:hAnsi="Tahoma" w:cs="Tahoma"/>
                <w:b/>
                <w:color w:val="0000FF"/>
                <w:lang w:eastAsia="pl-PL"/>
              </w:rPr>
              <w:footnoteReference w:id="1"/>
            </w:r>
          </w:p>
          <w:p w14:paraId="0E69E6BC" w14:textId="2879098F" w:rsidR="0066520F" w:rsidRPr="00C02D0E" w:rsidRDefault="0066520F" w:rsidP="00C02D0E">
            <w:pPr>
              <w:suppressAutoHyphens w:val="0"/>
              <w:jc w:val="center"/>
              <w:rPr>
                <w:rFonts w:ascii="Tahoma" w:hAnsi="Tahoma" w:cs="Tahoma"/>
              </w:rPr>
            </w:pPr>
            <w:r w:rsidRPr="00C02D0E">
              <w:rPr>
                <w:rFonts w:ascii="Tahoma" w:eastAsia="Calibri" w:hAnsi="Tahoma" w:cs="Tahoma"/>
                <w:sz w:val="16"/>
                <w:szCs w:val="16"/>
                <w:lang w:eastAsia="pl-PL"/>
              </w:rPr>
              <w:lastRenderedPageBreak/>
              <w:t xml:space="preserve">Uwaga: w przypadku, gdy </w:t>
            </w:r>
            <w:r w:rsidRPr="00C02D0E">
              <w:rPr>
                <w:rFonts w:ascii="Tahoma" w:hAnsi="Tahoma" w:cs="Tahoma"/>
                <w:sz w:val="16"/>
                <w:szCs w:val="16"/>
              </w:rPr>
              <w:t xml:space="preserve">Wykonawcy wspólnie ubiegają się o udzielenie zamówienia </w:t>
            </w:r>
            <w:r w:rsidRPr="00C02D0E">
              <w:rPr>
                <w:rFonts w:ascii="Tahoma" w:eastAsia="Calibri" w:hAnsi="Tahoma" w:cs="Tahoma"/>
                <w:sz w:val="16"/>
                <w:szCs w:val="16"/>
                <w:lang w:eastAsia="pl-PL"/>
              </w:rPr>
              <w:t>(np. konsorcjum) to należy określić wielkość przedsiębiorstwa dla każdego podmiotu</w:t>
            </w:r>
          </w:p>
        </w:tc>
      </w:tr>
      <w:tr w:rsidR="0066520F" w:rsidRPr="00C02D0E" w14:paraId="5784004E" w14:textId="77777777" w:rsidTr="0066520F"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5333A1" w14:textId="77777777" w:rsidR="0066520F" w:rsidRPr="00C02D0E" w:rsidRDefault="0066520F" w:rsidP="00C02D0E">
            <w:pPr>
              <w:suppressAutoHyphens w:val="0"/>
              <w:jc w:val="center"/>
              <w:rPr>
                <w:rFonts w:ascii="Tahoma" w:hAnsi="Tahoma" w:cs="Tahoma"/>
              </w:rPr>
            </w:pPr>
            <w:r w:rsidRPr="00C02D0E">
              <w:rPr>
                <w:rFonts w:ascii="Tahoma" w:eastAsia="Calibri" w:hAnsi="Tahoma" w:cs="Tahoma"/>
                <w:lang w:eastAsia="pl-PL"/>
              </w:rPr>
              <w:lastRenderedPageBreak/>
              <w:t>mikro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F06ED2" w14:textId="77777777" w:rsidR="0066520F" w:rsidRPr="00C02D0E" w:rsidRDefault="0066520F" w:rsidP="00C02D0E">
            <w:pPr>
              <w:suppressAutoHyphens w:val="0"/>
              <w:jc w:val="center"/>
              <w:rPr>
                <w:rFonts w:ascii="Tahoma" w:hAnsi="Tahoma" w:cs="Tahoma"/>
              </w:rPr>
            </w:pPr>
            <w:r w:rsidRPr="00C02D0E">
              <w:rPr>
                <w:rFonts w:ascii="Tahoma" w:eastAsia="Calibri" w:hAnsi="Tahoma" w:cs="Tahoma"/>
                <w:lang w:eastAsia="pl-PL"/>
              </w:rPr>
              <w:t>małe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D84521" w14:textId="77777777" w:rsidR="0066520F" w:rsidRPr="00C02D0E" w:rsidRDefault="0066520F" w:rsidP="00C02D0E">
            <w:pPr>
              <w:suppressAutoHyphens w:val="0"/>
              <w:jc w:val="center"/>
              <w:rPr>
                <w:rFonts w:ascii="Tahoma" w:hAnsi="Tahoma" w:cs="Tahoma"/>
              </w:rPr>
            </w:pPr>
            <w:r w:rsidRPr="00C02D0E">
              <w:rPr>
                <w:rFonts w:ascii="Tahoma" w:eastAsia="Calibri" w:hAnsi="Tahoma" w:cs="Tahoma"/>
                <w:lang w:eastAsia="pl-PL"/>
              </w:rPr>
              <w:t>średnie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0F0D6" w14:textId="77777777" w:rsidR="0066520F" w:rsidRPr="00C02D0E" w:rsidRDefault="0066520F" w:rsidP="00C02D0E">
            <w:pPr>
              <w:suppressAutoHyphens w:val="0"/>
              <w:jc w:val="center"/>
              <w:rPr>
                <w:rFonts w:ascii="Tahoma" w:hAnsi="Tahoma" w:cs="Tahoma"/>
              </w:rPr>
            </w:pPr>
            <w:r w:rsidRPr="00C02D0E">
              <w:rPr>
                <w:rFonts w:ascii="Tahoma" w:eastAsia="Calibri" w:hAnsi="Tahoma" w:cs="Tahoma"/>
                <w:lang w:eastAsia="pl-PL"/>
              </w:rPr>
              <w:t>duże</w:t>
            </w:r>
          </w:p>
        </w:tc>
      </w:tr>
      <w:tr w:rsidR="0066520F" w:rsidRPr="00C02D0E" w14:paraId="781031E4" w14:textId="77777777" w:rsidTr="0066520F"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0CA3DF" w14:textId="77777777" w:rsidR="0066520F" w:rsidRPr="00C02D0E" w:rsidRDefault="0066520F" w:rsidP="00C02D0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02D0E">
              <w:rPr>
                <w:rFonts w:ascii="Tahoma" w:eastAsia="Calibri" w:hAnsi="Tahoma" w:cs="Tahoma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F7A5A9" w14:textId="77777777" w:rsidR="0066520F" w:rsidRPr="00C02D0E" w:rsidRDefault="0066520F" w:rsidP="00C02D0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02D0E">
              <w:rPr>
                <w:rFonts w:ascii="Tahoma" w:eastAsia="Calibri" w:hAnsi="Tahoma" w:cs="Tahoma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9B23C7" w14:textId="77777777" w:rsidR="0066520F" w:rsidRPr="00C02D0E" w:rsidRDefault="0066520F" w:rsidP="00C02D0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02D0E">
              <w:rPr>
                <w:rFonts w:ascii="Tahoma" w:eastAsia="Calibri" w:hAnsi="Tahoma" w:cs="Tahoma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86BE7" w14:textId="77777777" w:rsidR="0066520F" w:rsidRPr="00C02D0E" w:rsidRDefault="0066520F" w:rsidP="00C02D0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02D0E">
              <w:rPr>
                <w:rFonts w:ascii="Tahoma" w:eastAsia="Calibri" w:hAnsi="Tahoma" w:cs="Tahoma"/>
                <w:sz w:val="24"/>
                <w:szCs w:val="24"/>
                <w:lang w:eastAsia="pl-PL"/>
              </w:rPr>
              <w:t>□</w:t>
            </w:r>
          </w:p>
        </w:tc>
      </w:tr>
      <w:tr w:rsidR="0066520F" w:rsidRPr="00C02D0E" w14:paraId="1156A718" w14:textId="77777777" w:rsidTr="0066520F"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56E1C8" w14:textId="77777777" w:rsidR="0066520F" w:rsidRPr="00C02D0E" w:rsidRDefault="0066520F" w:rsidP="00C02D0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02D0E">
              <w:rPr>
                <w:rFonts w:ascii="Tahoma" w:eastAsia="Calibri" w:hAnsi="Tahoma" w:cs="Tahoma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207A11" w14:textId="77777777" w:rsidR="0066520F" w:rsidRPr="00C02D0E" w:rsidRDefault="0066520F" w:rsidP="00C02D0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02D0E">
              <w:rPr>
                <w:rFonts w:ascii="Tahoma" w:eastAsia="Calibri" w:hAnsi="Tahoma" w:cs="Tahoma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F7B1CC" w14:textId="77777777" w:rsidR="0066520F" w:rsidRPr="00C02D0E" w:rsidRDefault="0066520F" w:rsidP="00C02D0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02D0E">
              <w:rPr>
                <w:rFonts w:ascii="Tahoma" w:eastAsia="Calibri" w:hAnsi="Tahoma" w:cs="Tahoma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CADDD" w14:textId="77777777" w:rsidR="0066520F" w:rsidRPr="00C02D0E" w:rsidRDefault="0066520F" w:rsidP="00C02D0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02D0E">
              <w:rPr>
                <w:rFonts w:ascii="Tahoma" w:eastAsia="Calibri" w:hAnsi="Tahoma" w:cs="Tahoma"/>
                <w:sz w:val="24"/>
                <w:szCs w:val="24"/>
                <w:lang w:eastAsia="pl-PL"/>
              </w:rPr>
              <w:t>□</w:t>
            </w:r>
          </w:p>
        </w:tc>
      </w:tr>
    </w:tbl>
    <w:p w14:paraId="4454F2D9" w14:textId="2E10935B" w:rsidR="00A210E9" w:rsidRPr="000E12D5" w:rsidRDefault="004B5852" w:rsidP="00C02D0E">
      <w:pPr>
        <w:pStyle w:val="Tekstpodstawowy"/>
        <w:rPr>
          <w:rFonts w:ascii="Tahoma" w:hAnsi="Tahoma" w:cs="Tahoma"/>
          <w:b w:val="0"/>
          <w:bCs/>
          <w:color w:val="0000FF"/>
          <w:sz w:val="20"/>
        </w:rPr>
      </w:pPr>
      <w:r w:rsidRPr="00C02D0E">
        <w:rPr>
          <w:rFonts w:ascii="Tahoma" w:hAnsi="Tahoma" w:cs="Tahoma"/>
          <w:sz w:val="20"/>
        </w:rPr>
        <w:tab/>
      </w:r>
      <w:r w:rsidR="00EE54B6" w:rsidRPr="000E12D5">
        <w:rPr>
          <w:rFonts w:ascii="Tahoma" w:hAnsi="Tahoma" w:cs="Tahoma"/>
          <w:b w:val="0"/>
          <w:bCs/>
          <w:color w:val="0000FF"/>
          <w:sz w:val="20"/>
        </w:rPr>
        <w:t xml:space="preserve">* </w:t>
      </w:r>
      <w:r w:rsidR="004A11AF" w:rsidRPr="000E12D5">
        <w:rPr>
          <w:rFonts w:ascii="Tahoma" w:hAnsi="Tahoma" w:cs="Tahoma"/>
          <w:b w:val="0"/>
          <w:bCs/>
          <w:i/>
          <w:color w:val="0000FF"/>
          <w:sz w:val="20"/>
        </w:rPr>
        <w:t>właściwe zaznaczyć</w:t>
      </w:r>
    </w:p>
    <w:p w14:paraId="09F55257" w14:textId="77777777" w:rsidR="00C92393" w:rsidRPr="00C02D0E" w:rsidRDefault="00C92393" w:rsidP="00C02D0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bCs/>
          <w:iCs/>
        </w:rPr>
      </w:pPr>
      <w:r w:rsidRPr="00C02D0E">
        <w:rPr>
          <w:rFonts w:ascii="Tahoma" w:hAnsi="Tahoma" w:cs="Tahoma"/>
          <w:bCs/>
          <w:iCs/>
        </w:rPr>
        <w:t>Oświadczam, iż wyraża</w:t>
      </w:r>
      <w:r w:rsidR="00F935DA" w:rsidRPr="00C02D0E">
        <w:rPr>
          <w:rFonts w:ascii="Tahoma" w:hAnsi="Tahoma" w:cs="Tahoma"/>
          <w:bCs/>
          <w:iCs/>
        </w:rPr>
        <w:t>m</w:t>
      </w:r>
      <w:r w:rsidRPr="00C02D0E">
        <w:rPr>
          <w:rFonts w:ascii="Tahoma" w:hAnsi="Tahoma" w:cs="Tahoma"/>
          <w:bCs/>
          <w:iCs/>
        </w:rPr>
        <w:t xml:space="preserve"> zgodę na to, aby Zamawiający uzyskał dostęp - za pomocą bezpłatnych i ogólnodostępnych baz danych - do dokumentu, o którym mowa w </w:t>
      </w:r>
      <w:r w:rsidR="00BB47B3" w:rsidRPr="00C02D0E">
        <w:rPr>
          <w:rFonts w:ascii="Tahoma" w:hAnsi="Tahoma" w:cs="Tahoma"/>
          <w:bCs/>
          <w:iCs/>
        </w:rPr>
        <w:t>r</w:t>
      </w:r>
      <w:r w:rsidRPr="00C02D0E">
        <w:rPr>
          <w:rFonts w:ascii="Tahoma" w:hAnsi="Tahoma" w:cs="Tahoma"/>
          <w:bCs/>
          <w:iCs/>
        </w:rPr>
        <w:t xml:space="preserve">ozdziale VI w dziale VI pkt </w:t>
      </w:r>
      <w:r w:rsidR="00F935DA" w:rsidRPr="00C02D0E">
        <w:rPr>
          <w:rFonts w:ascii="Tahoma" w:hAnsi="Tahoma" w:cs="Tahoma"/>
          <w:bCs/>
          <w:iCs/>
        </w:rPr>
        <w:t>5</w:t>
      </w:r>
      <w:r w:rsidRPr="00C02D0E">
        <w:rPr>
          <w:rFonts w:ascii="Tahoma" w:hAnsi="Tahoma" w:cs="Tahoma"/>
          <w:bCs/>
          <w:iCs/>
        </w:rPr>
        <w:t xml:space="preserve"> SWZ (tj. odpis lub informacja z Krajowego Rejestru Sądowego, Centralnej Ewidencji i Informacji o Działalności Gospodarczej lub innego właściwego rejestru), w celu potwierdzenia, że osoba działająca w imieniu (odpowiednio: wykonawcy lub podmiotu udostępniającego zasoby) jest umocowana do jego reprezentowania.</w:t>
      </w:r>
      <w:bookmarkStart w:id="2" w:name="_Hlk100740053"/>
      <w:r w:rsidRPr="000E12D5">
        <w:rPr>
          <w:rFonts w:ascii="Tahoma" w:hAnsi="Tahoma" w:cs="Tahoma"/>
          <w:bCs/>
          <w:iCs/>
          <w:color w:val="0000FF"/>
        </w:rPr>
        <w:t>*</w:t>
      </w:r>
      <w:bookmarkEnd w:id="2"/>
      <w:r w:rsidRPr="00C02D0E">
        <w:rPr>
          <w:rFonts w:ascii="Tahoma" w:hAnsi="Tahoma" w:cs="Tahoma"/>
          <w:bCs/>
          <w:iCs/>
        </w:rPr>
        <w:t xml:space="preserve"> </w:t>
      </w:r>
      <w:r w:rsidRPr="00C02D0E">
        <w:rPr>
          <w:rFonts w:ascii="Tahoma" w:hAnsi="Tahoma" w:cs="Tahoma"/>
          <w:bCs/>
          <w:i/>
          <w:iCs/>
        </w:rPr>
        <w:t>Dokument można pobrać pod adresem:</w:t>
      </w:r>
    </w:p>
    <w:p w14:paraId="23648F7A" w14:textId="77777777" w:rsidR="00D916C0" w:rsidRPr="000E12D5" w:rsidRDefault="00E81800" w:rsidP="00C02D0E">
      <w:pPr>
        <w:ind w:firstLine="360"/>
        <w:jc w:val="both"/>
        <w:rPr>
          <w:rFonts w:ascii="Tahoma" w:hAnsi="Tahoma" w:cs="Tahoma"/>
          <w:bCs/>
          <w:i/>
          <w:iCs/>
          <w:color w:val="0000FF"/>
        </w:rPr>
      </w:pPr>
      <w:r w:rsidRPr="000E12D5">
        <w:rPr>
          <w:rFonts w:ascii="Tahoma" w:hAnsi="Tahoma" w:cs="Tahoma"/>
          <w:color w:val="0000FF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E12D5">
        <w:rPr>
          <w:rFonts w:ascii="Tahoma" w:hAnsi="Tahoma" w:cs="Tahoma"/>
          <w:color w:val="0000FF"/>
          <w:lang w:eastAsia="pl-PL"/>
        </w:rPr>
        <w:instrText xml:space="preserve"> FORMCHECKBOX </w:instrText>
      </w:r>
      <w:r w:rsidR="00044156">
        <w:rPr>
          <w:rFonts w:ascii="Tahoma" w:hAnsi="Tahoma" w:cs="Tahoma"/>
          <w:color w:val="0000FF"/>
          <w:lang w:eastAsia="pl-PL"/>
        </w:rPr>
      </w:r>
      <w:r w:rsidR="00044156">
        <w:rPr>
          <w:rFonts w:ascii="Tahoma" w:hAnsi="Tahoma" w:cs="Tahoma"/>
          <w:color w:val="0000FF"/>
          <w:lang w:eastAsia="pl-PL"/>
        </w:rPr>
        <w:fldChar w:fldCharType="separate"/>
      </w:r>
      <w:r w:rsidRPr="000E12D5">
        <w:rPr>
          <w:rFonts w:ascii="Tahoma" w:hAnsi="Tahoma" w:cs="Tahoma"/>
          <w:color w:val="0000FF"/>
          <w:lang w:eastAsia="pl-PL"/>
        </w:rPr>
        <w:fldChar w:fldCharType="end"/>
      </w:r>
      <w:r w:rsidRPr="00C02D0E">
        <w:rPr>
          <w:rFonts w:ascii="Tahoma" w:hAnsi="Tahoma" w:cs="Tahoma"/>
          <w:lang w:eastAsia="pl-PL"/>
        </w:rPr>
        <w:t xml:space="preserve"> </w:t>
      </w:r>
      <w:hyperlink r:id="rId7" w:history="1">
        <w:r w:rsidRPr="000E12D5">
          <w:rPr>
            <w:rStyle w:val="Hipercze"/>
            <w:rFonts w:ascii="Tahoma" w:hAnsi="Tahoma" w:cs="Tahoma"/>
            <w:bCs/>
            <w:i/>
            <w:iCs/>
          </w:rPr>
          <w:t>https://ems.ms.gov.pl/</w:t>
        </w:r>
      </w:hyperlink>
      <w:r w:rsidRPr="000E12D5">
        <w:rPr>
          <w:rFonts w:ascii="Tahoma" w:hAnsi="Tahoma" w:cs="Tahoma"/>
          <w:bCs/>
          <w:i/>
          <w:iCs/>
          <w:color w:val="0000FF"/>
        </w:rPr>
        <w:t>*</w:t>
      </w:r>
    </w:p>
    <w:p w14:paraId="63E0F3D0" w14:textId="77777777" w:rsidR="00E81800" w:rsidRPr="000E12D5" w:rsidRDefault="00E81800" w:rsidP="00C02D0E">
      <w:pPr>
        <w:ind w:firstLine="360"/>
        <w:jc w:val="both"/>
        <w:rPr>
          <w:rFonts w:ascii="Tahoma" w:hAnsi="Tahoma" w:cs="Tahoma"/>
          <w:bCs/>
          <w:i/>
          <w:iCs/>
          <w:color w:val="0000FF"/>
        </w:rPr>
      </w:pPr>
      <w:r w:rsidRPr="000E12D5">
        <w:rPr>
          <w:rFonts w:ascii="Tahoma" w:hAnsi="Tahoma" w:cs="Tahoma"/>
          <w:color w:val="0000FF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E12D5">
        <w:rPr>
          <w:rFonts w:ascii="Tahoma" w:hAnsi="Tahoma" w:cs="Tahoma"/>
          <w:color w:val="0000FF"/>
          <w:lang w:eastAsia="pl-PL"/>
        </w:rPr>
        <w:instrText xml:space="preserve"> FORMCHECKBOX </w:instrText>
      </w:r>
      <w:r w:rsidR="00044156">
        <w:rPr>
          <w:rFonts w:ascii="Tahoma" w:hAnsi="Tahoma" w:cs="Tahoma"/>
          <w:color w:val="0000FF"/>
          <w:lang w:eastAsia="pl-PL"/>
        </w:rPr>
      </w:r>
      <w:r w:rsidR="00044156">
        <w:rPr>
          <w:rFonts w:ascii="Tahoma" w:hAnsi="Tahoma" w:cs="Tahoma"/>
          <w:color w:val="0000FF"/>
          <w:lang w:eastAsia="pl-PL"/>
        </w:rPr>
        <w:fldChar w:fldCharType="separate"/>
      </w:r>
      <w:r w:rsidRPr="000E12D5">
        <w:rPr>
          <w:rFonts w:ascii="Tahoma" w:hAnsi="Tahoma" w:cs="Tahoma"/>
          <w:color w:val="0000FF"/>
          <w:lang w:eastAsia="pl-PL"/>
        </w:rPr>
        <w:fldChar w:fldCharType="end"/>
      </w:r>
      <w:r w:rsidRPr="000E12D5">
        <w:rPr>
          <w:rFonts w:ascii="Tahoma" w:hAnsi="Tahoma" w:cs="Tahoma"/>
          <w:color w:val="0000FF"/>
          <w:lang w:eastAsia="pl-PL"/>
        </w:rPr>
        <w:t xml:space="preserve"> </w:t>
      </w:r>
      <w:hyperlink r:id="rId8" w:history="1">
        <w:r w:rsidRPr="000E12D5">
          <w:rPr>
            <w:rStyle w:val="Hipercze"/>
            <w:rFonts w:ascii="Tahoma" w:hAnsi="Tahoma" w:cs="Tahoma"/>
            <w:bCs/>
            <w:i/>
            <w:iCs/>
          </w:rPr>
          <w:t>https://prod.ceidg.gov.pl</w:t>
        </w:r>
      </w:hyperlink>
      <w:r w:rsidR="00B118B3" w:rsidRPr="000E12D5">
        <w:rPr>
          <w:rFonts w:ascii="Tahoma" w:hAnsi="Tahoma" w:cs="Tahoma"/>
          <w:bCs/>
          <w:i/>
          <w:iCs/>
          <w:color w:val="0000FF"/>
        </w:rPr>
        <w:t>*</w:t>
      </w:r>
    </w:p>
    <w:p w14:paraId="47F6711E" w14:textId="77777777" w:rsidR="00E81800" w:rsidRPr="000E12D5" w:rsidRDefault="00E81800" w:rsidP="000E12D5">
      <w:pPr>
        <w:ind w:left="644" w:hanging="360"/>
        <w:jc w:val="both"/>
        <w:rPr>
          <w:rFonts w:ascii="Tahoma" w:hAnsi="Tahoma" w:cs="Tahoma"/>
          <w:bCs/>
          <w:i/>
          <w:iCs/>
          <w:color w:val="0000FF"/>
        </w:rPr>
      </w:pPr>
      <w:r w:rsidRPr="000E12D5">
        <w:rPr>
          <w:rFonts w:ascii="Tahoma" w:hAnsi="Tahoma" w:cs="Tahoma"/>
          <w:bCs/>
          <w:i/>
          <w:iCs/>
          <w:color w:val="0000FF"/>
        </w:rPr>
        <w:t xml:space="preserve">* </w:t>
      </w:r>
      <w:r w:rsidR="00567ADB" w:rsidRPr="000E12D5">
        <w:rPr>
          <w:rFonts w:ascii="Tahoma" w:hAnsi="Tahoma" w:cs="Tahoma"/>
          <w:bCs/>
          <w:i/>
          <w:iCs/>
          <w:color w:val="0000FF"/>
        </w:rPr>
        <w:t>właściwe zaznaczyć</w:t>
      </w:r>
    </w:p>
    <w:p w14:paraId="433E432C" w14:textId="77777777" w:rsidR="0085223A" w:rsidRPr="00C02D0E" w:rsidRDefault="0085223A" w:rsidP="00C02D0E">
      <w:pPr>
        <w:numPr>
          <w:ilvl w:val="0"/>
          <w:numId w:val="37"/>
        </w:numPr>
        <w:ind w:left="284" w:hanging="426"/>
        <w:jc w:val="both"/>
        <w:rPr>
          <w:rFonts w:ascii="Tahoma" w:hAnsi="Tahoma" w:cs="Tahoma"/>
          <w:bCs/>
        </w:rPr>
      </w:pPr>
      <w:bookmarkStart w:id="3" w:name="_GoBack"/>
      <w:bookmarkEnd w:id="3"/>
      <w:r w:rsidRPr="00C02D0E">
        <w:rPr>
          <w:rFonts w:ascii="Tahoma" w:hAnsi="Tahoma" w:cs="Tahoma"/>
          <w:bCs/>
        </w:rPr>
        <w:t>Oświadczam, że wypełniłem obowiązki informacyjne przewidziane w art. 13 lub art. 14 RODO</w:t>
      </w:r>
      <w:r w:rsidRPr="000E12D5">
        <w:rPr>
          <w:rStyle w:val="Znakiprzypiswdolnych"/>
          <w:rFonts w:ascii="Tahoma" w:hAnsi="Tahoma" w:cs="Tahoma"/>
          <w:bCs/>
          <w:color w:val="0000FF"/>
        </w:rPr>
        <w:footnoteReference w:id="2"/>
      </w:r>
      <w:r w:rsidRPr="00C02D0E">
        <w:rPr>
          <w:rFonts w:ascii="Tahoma" w:hAnsi="Tahoma" w:cs="Tahoma"/>
          <w:bCs/>
        </w:rPr>
        <w:t xml:space="preserve"> wobec osób fizycznych, od których dane osobowe bezpośrednio lub pośrednio pozyskałem w celu ubiegania się o udzielenie zamówienia publicznego w niniejszym postępowaniu</w:t>
      </w:r>
      <w:r w:rsidRPr="000E12D5">
        <w:rPr>
          <w:rStyle w:val="Znakiprzypiswdolnych"/>
          <w:rFonts w:ascii="Tahoma" w:hAnsi="Tahoma" w:cs="Tahoma"/>
          <w:bCs/>
          <w:color w:val="0000FF"/>
        </w:rPr>
        <w:footnoteReference w:id="3"/>
      </w:r>
      <w:r w:rsidRPr="00C02D0E">
        <w:rPr>
          <w:rFonts w:ascii="Tahoma" w:hAnsi="Tahoma" w:cs="Tahoma"/>
          <w:bCs/>
        </w:rPr>
        <w:t>.</w:t>
      </w:r>
    </w:p>
    <w:p w14:paraId="2504104B" w14:textId="4E922E20" w:rsidR="004B5852" w:rsidRPr="00C02D0E" w:rsidRDefault="004B5852" w:rsidP="00C02D0E">
      <w:pPr>
        <w:pStyle w:val="Akapitzlist"/>
        <w:numPr>
          <w:ilvl w:val="0"/>
          <w:numId w:val="37"/>
        </w:numPr>
        <w:spacing w:before="100" w:beforeAutospacing="1"/>
        <w:ind w:left="284" w:hanging="426"/>
        <w:contextualSpacing/>
        <w:jc w:val="both"/>
        <w:rPr>
          <w:rFonts w:ascii="Tahoma" w:hAnsi="Tahoma" w:cs="Tahoma"/>
          <w:b/>
        </w:rPr>
      </w:pPr>
      <w:r w:rsidRPr="00C02D0E">
        <w:rPr>
          <w:rFonts w:ascii="Tahoma" w:eastAsia="Calibri" w:hAnsi="Tahoma" w:cs="Tahoma"/>
          <w:lang w:eastAsia="en-US"/>
        </w:rPr>
        <w:t>Jako Wykonawca</w:t>
      </w:r>
      <w:r w:rsidRPr="000E12D5">
        <w:rPr>
          <w:rStyle w:val="Odwoanieprzypisudolnego"/>
          <w:rFonts w:ascii="Tahoma" w:eastAsia="Calibri" w:hAnsi="Tahoma" w:cs="Tahoma"/>
          <w:color w:val="0000FF"/>
          <w:lang w:eastAsia="en-US"/>
        </w:rPr>
        <w:footnoteReference w:id="4"/>
      </w:r>
      <w:r w:rsidRPr="000E12D5">
        <w:rPr>
          <w:rFonts w:ascii="Tahoma" w:eastAsia="Calibri" w:hAnsi="Tahoma" w:cs="Tahoma"/>
          <w:color w:val="0000FF"/>
          <w:lang w:eastAsia="en-US"/>
        </w:rPr>
        <w:t>,</w:t>
      </w:r>
      <w:r w:rsidRPr="00C02D0E">
        <w:rPr>
          <w:rFonts w:ascii="Tahoma" w:eastAsia="Calibri" w:hAnsi="Tahoma" w:cs="Tahoma"/>
          <w:lang w:eastAsia="en-US"/>
        </w:rPr>
        <w:t xml:space="preserve"> który będzie wypełniał zadania zgodnie z definicją „podmiotu przetwarzającego” w trybie art. 4 pkt 8 RODO </w:t>
      </w:r>
      <w:r w:rsidRPr="00C02D0E">
        <w:rPr>
          <w:rFonts w:ascii="Tahoma" w:eastAsia="Calibri" w:hAnsi="Tahoma" w:cs="Tahoma"/>
          <w:vertAlign w:val="superscript"/>
          <w:lang w:eastAsia="en-US"/>
        </w:rPr>
        <w:t xml:space="preserve">3) </w:t>
      </w:r>
      <w:r w:rsidRPr="00C02D0E">
        <w:rPr>
          <w:rFonts w:ascii="Tahoma" w:eastAsia="Calibri" w:hAnsi="Tahoma" w:cs="Tahoma"/>
          <w:lang w:eastAsia="en-US"/>
        </w:rPr>
        <w:t>oświadczam, że:</w:t>
      </w:r>
    </w:p>
    <w:p w14:paraId="27F1E404" w14:textId="56721564" w:rsidR="004B5852" w:rsidRPr="00C02D0E" w:rsidRDefault="004B5852" w:rsidP="000E12D5">
      <w:pPr>
        <w:numPr>
          <w:ilvl w:val="0"/>
          <w:numId w:val="32"/>
        </w:numPr>
        <w:spacing w:after="100" w:afterAutospacing="1"/>
        <w:ind w:left="786"/>
        <w:contextualSpacing/>
        <w:jc w:val="both"/>
        <w:rPr>
          <w:rFonts w:ascii="Tahoma" w:hAnsi="Tahoma" w:cs="Tahoma"/>
        </w:rPr>
      </w:pPr>
      <w:r w:rsidRPr="00C02D0E">
        <w:rPr>
          <w:rFonts w:ascii="Tahoma" w:hAnsi="Tahoma" w:cs="Tahoma"/>
          <w:color w:val="000000"/>
          <w:lang w:eastAsia="pl-PL"/>
        </w:rPr>
        <w:t>Zapewniam wystarczające gwarancje – w</w:t>
      </w:r>
      <w:r w:rsidR="000E12D5">
        <w:rPr>
          <w:rFonts w:ascii="Tahoma" w:hAnsi="Tahoma" w:cs="Tahoma"/>
          <w:color w:val="000000"/>
          <w:lang w:eastAsia="pl-PL"/>
        </w:rPr>
        <w:t xml:space="preserve"> </w:t>
      </w:r>
      <w:r w:rsidRPr="00C02D0E">
        <w:rPr>
          <w:rFonts w:ascii="Tahoma" w:hAnsi="Tahoma" w:cs="Tahoma"/>
          <w:color w:val="000000"/>
          <w:lang w:eastAsia="pl-PL"/>
        </w:rPr>
        <w:t>szczególności</w:t>
      </w:r>
      <w:r w:rsidR="000E12D5">
        <w:rPr>
          <w:rFonts w:ascii="Tahoma" w:hAnsi="Tahoma" w:cs="Tahoma"/>
          <w:color w:val="000000"/>
          <w:lang w:eastAsia="pl-PL"/>
        </w:rPr>
        <w:t>,</w:t>
      </w:r>
      <w:r w:rsidRPr="00C02D0E">
        <w:rPr>
          <w:rFonts w:ascii="Tahoma" w:hAnsi="Tahoma" w:cs="Tahoma"/>
          <w:color w:val="000000"/>
          <w:lang w:eastAsia="pl-PL"/>
        </w:rPr>
        <w:t xml:space="preserve"> jeżeli chodzi o wiedzę fachową, wiarygodność i zasoby – wdrożenia adekwatnych środków technicznych i organizacyjnych.</w:t>
      </w:r>
    </w:p>
    <w:p w14:paraId="05C52DF8" w14:textId="77777777" w:rsidR="004B5852" w:rsidRPr="00C02D0E" w:rsidRDefault="004B5852" w:rsidP="00C02D0E">
      <w:pPr>
        <w:numPr>
          <w:ilvl w:val="0"/>
          <w:numId w:val="32"/>
        </w:numPr>
        <w:spacing w:before="100" w:beforeAutospacing="1" w:after="100" w:afterAutospacing="1"/>
        <w:ind w:left="786"/>
        <w:contextualSpacing/>
        <w:jc w:val="both"/>
        <w:rPr>
          <w:rFonts w:ascii="Tahoma" w:hAnsi="Tahoma" w:cs="Tahoma"/>
        </w:rPr>
      </w:pPr>
      <w:r w:rsidRPr="00C02D0E">
        <w:rPr>
          <w:rFonts w:ascii="Tahoma" w:hAnsi="Tahoma" w:cs="Tahoma"/>
          <w:lang w:eastAsia="pl-PL"/>
        </w:rPr>
        <w:t xml:space="preserve">Uwzględniając charakter, zakres, kontekst i cele przetwarzania oraz ryzyko naruszenia praw lub wolności osób fizycznych o różnym prawdopodobieństwie i wadze zagrożenia </w:t>
      </w:r>
      <w:r w:rsidRPr="00C02D0E">
        <w:rPr>
          <w:rFonts w:ascii="Tahoma" w:eastAsia="Calibri" w:hAnsi="Tahoma" w:cs="Tahoma"/>
          <w:lang w:eastAsia="pl-PL"/>
        </w:rPr>
        <w:t>wdrożyłem oraz stosuje przy przetwarzaniu danych osobowych środki techniczne i organizacyjne zapewniające adekwatny stopień bezpieczeństwa, polegający co najmniej na</w:t>
      </w:r>
      <w:r w:rsidRPr="00C02D0E">
        <w:rPr>
          <w:rFonts w:ascii="Tahoma" w:hAnsi="Tahoma" w:cs="Tahoma"/>
          <w:lang w:eastAsia="pl-PL"/>
        </w:rPr>
        <w:t>:</w:t>
      </w:r>
    </w:p>
    <w:p w14:paraId="788145A0" w14:textId="77777777" w:rsidR="004B5852" w:rsidRPr="00C02D0E" w:rsidRDefault="004B5852" w:rsidP="00C02D0E">
      <w:pPr>
        <w:numPr>
          <w:ilvl w:val="0"/>
          <w:numId w:val="33"/>
        </w:numPr>
        <w:spacing w:before="100" w:beforeAutospacing="1" w:after="100" w:afterAutospacing="1"/>
        <w:contextualSpacing/>
        <w:jc w:val="both"/>
        <w:rPr>
          <w:rFonts w:ascii="Tahoma" w:hAnsi="Tahoma" w:cs="Tahoma"/>
        </w:rPr>
      </w:pPr>
      <w:r w:rsidRPr="00C02D0E">
        <w:rPr>
          <w:rFonts w:ascii="Tahoma" w:hAnsi="Tahoma" w:cs="Tahoma"/>
          <w:lang w:eastAsia="pl-PL"/>
        </w:rPr>
        <w:t xml:space="preserve">zdolności do ciągłego zapewnienia poufności, integralności, dostępności i odporności systemów i usług przetwarzania; </w:t>
      </w:r>
    </w:p>
    <w:p w14:paraId="125916B8" w14:textId="77777777" w:rsidR="004B5852" w:rsidRPr="00C02D0E" w:rsidRDefault="004B5852" w:rsidP="00C02D0E">
      <w:pPr>
        <w:numPr>
          <w:ilvl w:val="0"/>
          <w:numId w:val="33"/>
        </w:numPr>
        <w:spacing w:before="100" w:beforeAutospacing="1" w:after="100" w:afterAutospacing="1"/>
        <w:contextualSpacing/>
        <w:jc w:val="both"/>
        <w:rPr>
          <w:rFonts w:ascii="Tahoma" w:hAnsi="Tahoma" w:cs="Tahoma"/>
        </w:rPr>
      </w:pPr>
      <w:r w:rsidRPr="00C02D0E">
        <w:rPr>
          <w:rFonts w:ascii="Tahoma" w:hAnsi="Tahoma" w:cs="Tahoma"/>
          <w:lang w:eastAsia="pl-PL"/>
        </w:rPr>
        <w:t xml:space="preserve">zdolności do szybkiego przywrócenia dostępności danych osobowych i dostępu do nich w razie incydentu bezpieczeństwa; </w:t>
      </w:r>
    </w:p>
    <w:p w14:paraId="7EC9539A" w14:textId="77777777" w:rsidR="004B5852" w:rsidRPr="00C02D0E" w:rsidRDefault="004B5852" w:rsidP="00C02D0E">
      <w:pPr>
        <w:numPr>
          <w:ilvl w:val="0"/>
          <w:numId w:val="33"/>
        </w:numPr>
        <w:spacing w:before="100" w:beforeAutospacing="1" w:after="100" w:afterAutospacing="1"/>
        <w:contextualSpacing/>
        <w:jc w:val="both"/>
        <w:rPr>
          <w:rFonts w:ascii="Tahoma" w:hAnsi="Tahoma" w:cs="Tahoma"/>
        </w:rPr>
      </w:pPr>
      <w:r w:rsidRPr="00C02D0E">
        <w:rPr>
          <w:rFonts w:ascii="Tahoma" w:eastAsia="Calibri" w:hAnsi="Tahoma" w:cs="Tahoma"/>
          <w:bCs/>
          <w:lang w:eastAsia="pl-PL"/>
        </w:rPr>
        <w:t>regularne testowanie, mierzenie i ocenianie skuteczności środków technicznych i organizacyjnych mających zapewnić bezpieczeństwo przetwarzania;</w:t>
      </w:r>
    </w:p>
    <w:p w14:paraId="0C993515" w14:textId="77777777" w:rsidR="004B5852" w:rsidRPr="00C02D0E" w:rsidRDefault="004B5852" w:rsidP="00C02D0E">
      <w:pPr>
        <w:numPr>
          <w:ilvl w:val="0"/>
          <w:numId w:val="33"/>
        </w:numPr>
        <w:spacing w:before="100" w:beforeAutospacing="1" w:after="100" w:afterAutospacing="1"/>
        <w:contextualSpacing/>
        <w:jc w:val="both"/>
        <w:rPr>
          <w:rFonts w:ascii="Tahoma" w:hAnsi="Tahoma" w:cs="Tahoma"/>
        </w:rPr>
      </w:pPr>
      <w:r w:rsidRPr="00C02D0E">
        <w:rPr>
          <w:rFonts w:ascii="Tahoma" w:hAnsi="Tahoma" w:cs="Tahoma"/>
          <w:lang w:eastAsia="pl-PL"/>
        </w:rPr>
        <w:t>dopuszczeniu przez administratora danych do przetwarzania danych osobowych wyłącznie osób do tego uprawnionych;</w:t>
      </w:r>
    </w:p>
    <w:p w14:paraId="6C961D19" w14:textId="77777777" w:rsidR="004B5852" w:rsidRPr="00C02D0E" w:rsidRDefault="004B5852" w:rsidP="00C02D0E">
      <w:pPr>
        <w:numPr>
          <w:ilvl w:val="0"/>
          <w:numId w:val="33"/>
        </w:numPr>
        <w:spacing w:before="100" w:beforeAutospacing="1" w:after="100" w:afterAutospacing="1"/>
        <w:ind w:left="993" w:hanging="425"/>
        <w:contextualSpacing/>
        <w:jc w:val="both"/>
        <w:rPr>
          <w:rFonts w:ascii="Tahoma" w:hAnsi="Tahoma" w:cs="Tahoma"/>
        </w:rPr>
      </w:pPr>
      <w:r w:rsidRPr="00C02D0E">
        <w:rPr>
          <w:rFonts w:ascii="Tahoma" w:hAnsi="Tahoma" w:cs="Tahoma"/>
          <w:lang w:eastAsia="pl-PL"/>
        </w:rPr>
        <w:t>pisemnym zobowiązaniu osób upoważnionych do przetwarzania danych osobowych do zachowania ich w tajemnicy;</w:t>
      </w:r>
    </w:p>
    <w:p w14:paraId="55E74A4E" w14:textId="39C968B9" w:rsidR="004B5852" w:rsidRPr="00C02D0E" w:rsidRDefault="004B5852" w:rsidP="00C02D0E">
      <w:pPr>
        <w:pStyle w:val="Akapitzlist"/>
        <w:numPr>
          <w:ilvl w:val="0"/>
          <w:numId w:val="33"/>
        </w:numPr>
        <w:spacing w:before="100" w:beforeAutospacing="1" w:after="100" w:afterAutospacing="1"/>
        <w:contextualSpacing/>
        <w:jc w:val="both"/>
        <w:rPr>
          <w:rFonts w:ascii="Tahoma" w:hAnsi="Tahoma" w:cs="Tahoma"/>
        </w:rPr>
      </w:pPr>
      <w:r w:rsidRPr="00C02D0E">
        <w:rPr>
          <w:rFonts w:ascii="Tahoma" w:hAnsi="Tahoma" w:cs="Tahoma"/>
          <w:lang w:eastAsia="pl-PL"/>
        </w:rPr>
        <w:t>zapewnieniu bezpiecznej komunikacji w sieciach teleinformatycznych;</w:t>
      </w:r>
    </w:p>
    <w:p w14:paraId="251A86DA" w14:textId="77777777" w:rsidR="004B5852" w:rsidRPr="00C02D0E" w:rsidRDefault="004B5852" w:rsidP="00C02D0E">
      <w:pPr>
        <w:numPr>
          <w:ilvl w:val="0"/>
          <w:numId w:val="33"/>
        </w:numPr>
        <w:spacing w:before="100" w:beforeAutospacing="1" w:after="100" w:afterAutospacing="1"/>
        <w:contextualSpacing/>
        <w:jc w:val="both"/>
        <w:rPr>
          <w:rFonts w:ascii="Tahoma" w:hAnsi="Tahoma" w:cs="Tahoma"/>
        </w:rPr>
      </w:pPr>
      <w:r w:rsidRPr="00C02D0E">
        <w:rPr>
          <w:rFonts w:ascii="Tahoma" w:hAnsi="Tahoma" w:cs="Tahoma"/>
          <w:lang w:eastAsia="pl-PL"/>
        </w:rPr>
        <w:t>określeniu zasad bezpieczeństwa przetwarzanych danych osobowych.</w:t>
      </w:r>
    </w:p>
    <w:p w14:paraId="4B91CFC0" w14:textId="77777777" w:rsidR="001011AF" w:rsidRPr="00C02D0E" w:rsidRDefault="001011AF" w:rsidP="00C02D0E">
      <w:pPr>
        <w:spacing w:before="120"/>
        <w:jc w:val="both"/>
        <w:rPr>
          <w:rFonts w:ascii="Tahoma" w:hAnsi="Tahoma" w:cs="Tahoma"/>
          <w:bCs/>
          <w:i/>
          <w:color w:val="0000FF"/>
        </w:rPr>
      </w:pPr>
    </w:p>
    <w:p w14:paraId="2FF94472" w14:textId="77777777" w:rsidR="000B58F9" w:rsidRPr="00C02D0E" w:rsidRDefault="000B58F9" w:rsidP="00C02D0E">
      <w:pPr>
        <w:spacing w:before="120"/>
        <w:jc w:val="both"/>
        <w:rPr>
          <w:rFonts w:ascii="Tahoma" w:hAnsi="Tahoma" w:cs="Tahoma"/>
          <w:bCs/>
          <w:i/>
          <w:color w:val="0000FF"/>
        </w:rPr>
      </w:pPr>
    </w:p>
    <w:p w14:paraId="08C38476" w14:textId="77777777" w:rsidR="00A70BB0" w:rsidRPr="00336582" w:rsidRDefault="00A70BB0" w:rsidP="00C02D0E">
      <w:pPr>
        <w:ind w:left="700" w:hanging="700"/>
        <w:jc w:val="both"/>
        <w:rPr>
          <w:rFonts w:ascii="Tahoma" w:hAnsi="Tahoma" w:cs="Tahoma"/>
          <w:b/>
          <w:color w:val="0000FF"/>
          <w:sz w:val="16"/>
          <w:szCs w:val="16"/>
          <w:u w:val="single"/>
        </w:rPr>
      </w:pPr>
      <w:r w:rsidRPr="00336582">
        <w:rPr>
          <w:rFonts w:ascii="Tahoma" w:hAnsi="Tahoma" w:cs="Tahoma"/>
          <w:b/>
          <w:i/>
          <w:color w:val="0000FF"/>
          <w:sz w:val="16"/>
          <w:szCs w:val="16"/>
          <w:u w:val="single"/>
        </w:rPr>
        <w:t>Uwaga !</w:t>
      </w:r>
    </w:p>
    <w:p w14:paraId="4FBD5B70" w14:textId="77777777" w:rsidR="006E4988" w:rsidRPr="00336582" w:rsidRDefault="00A70BB0" w:rsidP="00C02D0E">
      <w:pPr>
        <w:jc w:val="both"/>
        <w:rPr>
          <w:rFonts w:ascii="Tahoma" w:eastAsia="Calibri" w:hAnsi="Tahoma" w:cs="Tahoma"/>
          <w:i/>
          <w:color w:val="0000FF"/>
          <w:sz w:val="16"/>
          <w:szCs w:val="16"/>
          <w:lang w:eastAsia="en-US"/>
        </w:rPr>
      </w:pPr>
      <w:r w:rsidRPr="00336582">
        <w:rPr>
          <w:rFonts w:ascii="Tahoma" w:hAnsi="Tahoma" w:cs="Tahoma"/>
          <w:bCs/>
          <w:i/>
          <w:color w:val="0000FF"/>
          <w:sz w:val="16"/>
          <w:szCs w:val="16"/>
        </w:rPr>
        <w:lastRenderedPageBreak/>
        <w:t>Zgodnie z Rozporządzeniem Prezesa Rady Ministrów z dnia 30 grudnia 2020 r. w</w:t>
      </w:r>
      <w:r w:rsidR="008A5D9B" w:rsidRPr="00336582">
        <w:rPr>
          <w:rFonts w:ascii="Tahoma" w:hAnsi="Tahoma" w:cs="Tahoma"/>
          <w:bCs/>
          <w:i/>
          <w:color w:val="0000FF"/>
          <w:sz w:val="16"/>
          <w:szCs w:val="16"/>
        </w:rPr>
        <w:t xml:space="preserve"> sprawie sposobu sporządzania i </w:t>
      </w:r>
      <w:r w:rsidRPr="00336582">
        <w:rPr>
          <w:rFonts w:ascii="Tahoma" w:hAnsi="Tahoma" w:cs="Tahoma"/>
          <w:bCs/>
          <w:i/>
          <w:color w:val="0000FF"/>
          <w:sz w:val="16"/>
          <w:szCs w:val="16"/>
        </w:rPr>
        <w:t>przekazywania informacji oraz wymagań technicznych dla dokumentów elektronicznych oraz środków komunikacji elektronicznej w postępowaniu o udzielenie zamówienia publicznego lub konkursie - dokument musi zostać opatrzony kwalifikowanym podpisem elektronicznym.</w:t>
      </w:r>
    </w:p>
    <w:p w14:paraId="40AF69C8" w14:textId="77777777" w:rsidR="005751E5" w:rsidRPr="00336582" w:rsidRDefault="005751E5" w:rsidP="00C02D0E">
      <w:pPr>
        <w:spacing w:before="120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sectPr w:rsidR="005751E5" w:rsidRPr="00336582" w:rsidSect="005D3A56"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/>
      <w:pgMar w:top="284" w:right="1273" w:bottom="899" w:left="1417" w:header="708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941992" w14:textId="77777777" w:rsidR="00ED0F26" w:rsidRDefault="00ED0F26">
      <w:r>
        <w:separator/>
      </w:r>
    </w:p>
  </w:endnote>
  <w:endnote w:type="continuationSeparator" w:id="0">
    <w:p w14:paraId="2EE2F668" w14:textId="77777777" w:rsidR="00ED0F26" w:rsidRDefault="00ED0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807527" w14:textId="77777777" w:rsidR="00AB7268" w:rsidRDefault="00AB7268" w:rsidP="00782C9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A1B0899" w14:textId="77777777" w:rsidR="00AB7268" w:rsidRDefault="00AB7268" w:rsidP="00782C9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A7F554" w14:textId="77777777" w:rsidR="00AB7268" w:rsidRPr="006E0177" w:rsidRDefault="00AB7268" w:rsidP="00332D59">
    <w:pPr>
      <w:pStyle w:val="WW-Tekstpodstawowy3"/>
      <w:pBdr>
        <w:top w:val="single" w:sz="4" w:space="1" w:color="auto"/>
      </w:pBdr>
      <w:jc w:val="center"/>
      <w:rPr>
        <w:b w:val="0"/>
        <w:i/>
        <w:sz w:val="16"/>
        <w:szCs w:val="16"/>
      </w:rPr>
    </w:pPr>
    <w:r w:rsidRPr="006E0177">
      <w:rPr>
        <w:b w:val="0"/>
        <w:i/>
        <w:sz w:val="16"/>
        <w:szCs w:val="16"/>
      </w:rPr>
      <w:t>Załą</w:t>
    </w:r>
    <w:r>
      <w:rPr>
        <w:b w:val="0"/>
        <w:i/>
        <w:sz w:val="16"/>
        <w:szCs w:val="16"/>
      </w:rPr>
      <w:t>cznik</w:t>
    </w:r>
    <w:r w:rsidR="00D719C5">
      <w:rPr>
        <w:b w:val="0"/>
        <w:i/>
        <w:sz w:val="16"/>
        <w:szCs w:val="16"/>
      </w:rPr>
      <w:t xml:space="preserve"> nr 1 </w:t>
    </w:r>
    <w:r w:rsidR="00332D59">
      <w:rPr>
        <w:b w:val="0"/>
        <w:i/>
        <w:sz w:val="16"/>
        <w:szCs w:val="16"/>
      </w:rPr>
      <w:t xml:space="preserve">do SWZ </w:t>
    </w:r>
    <w:r w:rsidR="00D719C5">
      <w:rPr>
        <w:b w:val="0"/>
        <w:i/>
        <w:sz w:val="16"/>
        <w:szCs w:val="16"/>
      </w:rPr>
      <w:t xml:space="preserve">– Formularz ofertowy </w:t>
    </w:r>
  </w:p>
  <w:p w14:paraId="407B77E0" w14:textId="77777777" w:rsidR="00AB7268" w:rsidRPr="006E0177" w:rsidRDefault="00AB7268" w:rsidP="00C464C8">
    <w:pPr>
      <w:pStyle w:val="Stopka"/>
      <w:tabs>
        <w:tab w:val="clear" w:pos="9071"/>
        <w:tab w:val="right" w:pos="10080"/>
      </w:tabs>
      <w:ind w:right="-97"/>
      <w:jc w:val="center"/>
      <w:rPr>
        <w:i/>
        <w:sz w:val="16"/>
        <w:szCs w:val="16"/>
      </w:rPr>
    </w:pPr>
    <w:r w:rsidRPr="006E0177">
      <w:rPr>
        <w:i/>
        <w:sz w:val="16"/>
        <w:szCs w:val="16"/>
      </w:rPr>
      <w:t xml:space="preserve">Strona </w:t>
    </w:r>
    <w:r w:rsidRPr="006E0177">
      <w:rPr>
        <w:i/>
        <w:sz w:val="16"/>
        <w:szCs w:val="16"/>
      </w:rPr>
      <w:fldChar w:fldCharType="begin"/>
    </w:r>
    <w:r w:rsidRPr="006E0177">
      <w:rPr>
        <w:i/>
        <w:sz w:val="16"/>
        <w:szCs w:val="16"/>
      </w:rPr>
      <w:instrText xml:space="preserve"> PAGE </w:instrText>
    </w:r>
    <w:r w:rsidRPr="006E0177">
      <w:rPr>
        <w:i/>
        <w:sz w:val="16"/>
        <w:szCs w:val="16"/>
      </w:rPr>
      <w:fldChar w:fldCharType="separate"/>
    </w:r>
    <w:r w:rsidR="00044156">
      <w:rPr>
        <w:i/>
        <w:noProof/>
        <w:sz w:val="16"/>
        <w:szCs w:val="16"/>
      </w:rPr>
      <w:t>4</w:t>
    </w:r>
    <w:r w:rsidRPr="006E0177">
      <w:rPr>
        <w:i/>
        <w:sz w:val="16"/>
        <w:szCs w:val="16"/>
      </w:rPr>
      <w:fldChar w:fldCharType="end"/>
    </w:r>
    <w:r w:rsidRPr="006E0177">
      <w:rPr>
        <w:i/>
        <w:sz w:val="16"/>
        <w:szCs w:val="16"/>
      </w:rPr>
      <w:t xml:space="preserve"> z </w:t>
    </w:r>
    <w:r w:rsidRPr="006E0177">
      <w:rPr>
        <w:i/>
        <w:sz w:val="16"/>
        <w:szCs w:val="16"/>
      </w:rPr>
      <w:fldChar w:fldCharType="begin"/>
    </w:r>
    <w:r w:rsidRPr="006E0177">
      <w:rPr>
        <w:i/>
        <w:sz w:val="16"/>
        <w:szCs w:val="16"/>
      </w:rPr>
      <w:instrText xml:space="preserve"> NUMPAGES </w:instrText>
    </w:r>
    <w:r w:rsidRPr="006E0177">
      <w:rPr>
        <w:i/>
        <w:sz w:val="16"/>
        <w:szCs w:val="16"/>
      </w:rPr>
      <w:fldChar w:fldCharType="separate"/>
    </w:r>
    <w:r w:rsidR="00044156">
      <w:rPr>
        <w:i/>
        <w:noProof/>
        <w:sz w:val="16"/>
        <w:szCs w:val="16"/>
      </w:rPr>
      <w:t>4</w:t>
    </w:r>
    <w:r w:rsidRPr="006E0177">
      <w:rPr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B4925" w14:textId="77777777" w:rsidR="00ED0F26" w:rsidRDefault="00ED0F26">
      <w:r>
        <w:separator/>
      </w:r>
    </w:p>
  </w:footnote>
  <w:footnote w:type="continuationSeparator" w:id="0">
    <w:p w14:paraId="616E2CE2" w14:textId="77777777" w:rsidR="00ED0F26" w:rsidRDefault="00ED0F26">
      <w:r>
        <w:continuationSeparator/>
      </w:r>
    </w:p>
  </w:footnote>
  <w:footnote w:id="1">
    <w:p w14:paraId="1140A82C" w14:textId="77777777" w:rsidR="0066520F" w:rsidRPr="00332D59" w:rsidRDefault="0066520F" w:rsidP="0066520F">
      <w:pPr>
        <w:pStyle w:val="Tekstprzypisudolnego"/>
        <w:jc w:val="both"/>
        <w:rPr>
          <w:sz w:val="16"/>
          <w:szCs w:val="16"/>
        </w:rPr>
      </w:pPr>
      <w:r w:rsidRPr="000E12D5">
        <w:rPr>
          <w:rStyle w:val="Znakiprzypiswdolnych"/>
          <w:color w:val="0000FF"/>
          <w:sz w:val="16"/>
          <w:szCs w:val="16"/>
        </w:rPr>
        <w:footnoteRef/>
      </w:r>
      <w:r w:rsidRPr="000E12D5">
        <w:rPr>
          <w:rFonts w:eastAsia="Times New Roman"/>
          <w:color w:val="0000FF"/>
          <w:sz w:val="16"/>
          <w:szCs w:val="16"/>
        </w:rPr>
        <w:t xml:space="preserve"> </w:t>
      </w:r>
      <w:r w:rsidRPr="00332D59">
        <w:rPr>
          <w:sz w:val="16"/>
          <w:szCs w:val="16"/>
        </w:rPr>
        <w:t>W rozumieniu zalecenia Komisji 2003/361/WE z dnia 6 maja 2003r. dotyczącego definicji mikroprzedsiębiorstw oraz małych i średnich przedsiębiorstw, Dz. U. L 124 z 20.5.2003, str. 36-41:</w:t>
      </w:r>
    </w:p>
    <w:p w14:paraId="788056FB" w14:textId="77777777" w:rsidR="0066520F" w:rsidRPr="00332D59" w:rsidRDefault="0066520F" w:rsidP="0066520F">
      <w:pPr>
        <w:autoSpaceDE w:val="0"/>
        <w:jc w:val="both"/>
        <w:rPr>
          <w:sz w:val="16"/>
          <w:szCs w:val="16"/>
        </w:rPr>
      </w:pPr>
      <w:r w:rsidRPr="00332D59">
        <w:rPr>
          <w:b/>
          <w:bCs/>
          <w:sz w:val="16"/>
          <w:szCs w:val="16"/>
        </w:rPr>
        <w:t xml:space="preserve">A) </w:t>
      </w:r>
      <w:r w:rsidRPr="00332D59">
        <w:rPr>
          <w:sz w:val="16"/>
          <w:szCs w:val="16"/>
        </w:rPr>
        <w:t>Przedsiębiorstwo posiadające status mikroprzedsiębiorstwa w rozumieniu załącznika do zalecenia Komisji</w:t>
      </w:r>
    </w:p>
    <w:p w14:paraId="6E95C175" w14:textId="77777777" w:rsidR="0066520F" w:rsidRPr="00332D59" w:rsidRDefault="0066520F" w:rsidP="0066520F">
      <w:pPr>
        <w:autoSpaceDE w:val="0"/>
        <w:jc w:val="both"/>
        <w:rPr>
          <w:sz w:val="16"/>
          <w:szCs w:val="16"/>
        </w:rPr>
      </w:pPr>
      <w:r w:rsidRPr="00332D59">
        <w:rPr>
          <w:sz w:val="16"/>
          <w:szCs w:val="16"/>
        </w:rPr>
        <w:t xml:space="preserve">2003/361/WE z dnia 6 maja 2003 r. dotyczącego definicji przedsiębiorstw mikro, małych i średnich (Dz. Urz. UE L 124z 20.05.2003, str. 36): </w:t>
      </w:r>
      <w:r w:rsidRPr="00332D59">
        <w:rPr>
          <w:i/>
          <w:iCs/>
          <w:sz w:val="16"/>
          <w:szCs w:val="16"/>
        </w:rPr>
        <w:t>"W kategorii MŚP, mikroprzedsiębiorstwo definiuje się jako przedsiębiorstwo zatrudniające</w:t>
      </w:r>
      <w:r w:rsidRPr="00332D59">
        <w:rPr>
          <w:sz w:val="16"/>
          <w:szCs w:val="16"/>
        </w:rPr>
        <w:t xml:space="preserve"> </w:t>
      </w:r>
      <w:r w:rsidRPr="00332D59">
        <w:rPr>
          <w:i/>
          <w:iCs/>
          <w:sz w:val="16"/>
          <w:szCs w:val="16"/>
        </w:rPr>
        <w:t>mniej niż 10 osób i którego obrót roczny i/lub roczna suma bilansowa nie przekracza 2 mln EUR."</w:t>
      </w:r>
    </w:p>
    <w:p w14:paraId="022BA376" w14:textId="77777777" w:rsidR="0066520F" w:rsidRPr="00332D59" w:rsidRDefault="0066520F" w:rsidP="0066520F">
      <w:pPr>
        <w:autoSpaceDE w:val="0"/>
        <w:jc w:val="both"/>
        <w:rPr>
          <w:sz w:val="16"/>
          <w:szCs w:val="16"/>
        </w:rPr>
      </w:pPr>
      <w:r w:rsidRPr="00332D59">
        <w:rPr>
          <w:b/>
          <w:bCs/>
          <w:sz w:val="16"/>
          <w:szCs w:val="16"/>
        </w:rPr>
        <w:t xml:space="preserve">B) </w:t>
      </w:r>
      <w:r w:rsidRPr="00332D59">
        <w:rPr>
          <w:sz w:val="16"/>
          <w:szCs w:val="16"/>
        </w:rPr>
        <w:t>Przedsiębiorstwo posiadające status małego przedsiębiorstwa w rozumieniu załącznika do zalecenia Komisji</w:t>
      </w:r>
    </w:p>
    <w:p w14:paraId="5F2AA661" w14:textId="77777777" w:rsidR="0066520F" w:rsidRPr="00332D59" w:rsidRDefault="0066520F" w:rsidP="0066520F">
      <w:pPr>
        <w:autoSpaceDE w:val="0"/>
        <w:jc w:val="both"/>
        <w:rPr>
          <w:sz w:val="16"/>
          <w:szCs w:val="16"/>
        </w:rPr>
      </w:pPr>
      <w:r w:rsidRPr="00332D59">
        <w:rPr>
          <w:sz w:val="16"/>
          <w:szCs w:val="16"/>
        </w:rPr>
        <w:t xml:space="preserve">2003/361/WE z dnia 6 maja 2003 r. dotyczącego definicji przedsiębiorstw mikro, małych i średnich (Dz. Urz. UE L 124 z 20.05.2003, str. 36): </w:t>
      </w:r>
      <w:r w:rsidRPr="00332D59">
        <w:rPr>
          <w:i/>
          <w:iCs/>
          <w:sz w:val="16"/>
          <w:szCs w:val="16"/>
        </w:rPr>
        <w:t>"W kategorii MŚP, małe przedsiębiorstwo definiuje się jako przedsiębiorstwo zatrudniające</w:t>
      </w:r>
      <w:r w:rsidRPr="00332D59">
        <w:rPr>
          <w:sz w:val="16"/>
          <w:szCs w:val="16"/>
        </w:rPr>
        <w:t xml:space="preserve"> </w:t>
      </w:r>
      <w:r w:rsidRPr="00332D59">
        <w:rPr>
          <w:i/>
          <w:iCs/>
          <w:sz w:val="16"/>
          <w:szCs w:val="16"/>
        </w:rPr>
        <w:t>mniej niż 50 osób i którego obrót roczny i/lub roczna suma bilansowa nie przekracza 10 mln EUR."</w:t>
      </w:r>
    </w:p>
    <w:p w14:paraId="023DC025" w14:textId="77777777" w:rsidR="0066520F" w:rsidRPr="00332D59" w:rsidRDefault="0066520F" w:rsidP="0066520F">
      <w:pPr>
        <w:autoSpaceDE w:val="0"/>
        <w:jc w:val="both"/>
        <w:rPr>
          <w:sz w:val="16"/>
          <w:szCs w:val="16"/>
        </w:rPr>
      </w:pPr>
      <w:r w:rsidRPr="00332D59">
        <w:rPr>
          <w:b/>
          <w:bCs/>
          <w:sz w:val="16"/>
          <w:szCs w:val="16"/>
        </w:rPr>
        <w:t xml:space="preserve">C) </w:t>
      </w:r>
      <w:r w:rsidRPr="00332D59">
        <w:rPr>
          <w:sz w:val="16"/>
          <w:szCs w:val="16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332D59">
        <w:rPr>
          <w:i/>
          <w:iCs/>
          <w:sz w:val="16"/>
          <w:szCs w:val="16"/>
        </w:rPr>
        <w:t>"W kategorii MŚP, średnie przedsiębiorstwo definiuje się jako przedsiębiorstwo zatrudniające</w:t>
      </w:r>
      <w:r w:rsidRPr="00332D59">
        <w:rPr>
          <w:sz w:val="16"/>
          <w:szCs w:val="16"/>
        </w:rPr>
        <w:t xml:space="preserve"> </w:t>
      </w:r>
      <w:r w:rsidRPr="00332D59">
        <w:rPr>
          <w:i/>
          <w:iCs/>
          <w:sz w:val="16"/>
          <w:szCs w:val="16"/>
        </w:rPr>
        <w:t>mniej niż 250 osób i którego obrót roczny nie przekracza 50 mln EUR lub roczna suma bilansowa nie przekracza</w:t>
      </w:r>
      <w:r w:rsidRPr="00332D59">
        <w:rPr>
          <w:sz w:val="16"/>
          <w:szCs w:val="16"/>
        </w:rPr>
        <w:t xml:space="preserve"> </w:t>
      </w:r>
      <w:r w:rsidRPr="00332D59">
        <w:rPr>
          <w:i/>
          <w:iCs/>
          <w:sz w:val="16"/>
          <w:szCs w:val="16"/>
        </w:rPr>
        <w:t>43 mln EUR.</w:t>
      </w:r>
    </w:p>
    <w:p w14:paraId="1600FAF3" w14:textId="77777777" w:rsidR="0066520F" w:rsidRDefault="0066520F" w:rsidP="0066520F">
      <w:pPr>
        <w:pStyle w:val="Tekstprzypisudolnego"/>
        <w:jc w:val="both"/>
      </w:pPr>
    </w:p>
  </w:footnote>
  <w:footnote w:id="2">
    <w:p w14:paraId="3EA7F5E6" w14:textId="77777777" w:rsidR="0085223A" w:rsidRPr="007F41E9" w:rsidRDefault="0085223A" w:rsidP="0085223A">
      <w:pPr>
        <w:pStyle w:val="Tekstprzypisudolnego"/>
        <w:rPr>
          <w:sz w:val="16"/>
          <w:szCs w:val="16"/>
        </w:rPr>
      </w:pPr>
      <w:r w:rsidRPr="00336582">
        <w:rPr>
          <w:rStyle w:val="Znakiprzypiswdolnych"/>
          <w:color w:val="0000FF"/>
          <w:sz w:val="16"/>
          <w:szCs w:val="16"/>
        </w:rPr>
        <w:footnoteRef/>
      </w:r>
      <w:r w:rsidRPr="00336582">
        <w:rPr>
          <w:color w:val="0000FF"/>
          <w:sz w:val="16"/>
          <w:szCs w:val="16"/>
        </w:rPr>
        <w:t xml:space="preserve"> </w:t>
      </w:r>
      <w:r w:rsidRPr="007F41E9">
        <w:rPr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4C915D2F" w14:textId="77777777" w:rsidR="0085223A" w:rsidRPr="007F41E9" w:rsidRDefault="0085223A" w:rsidP="0085223A">
      <w:pPr>
        <w:pStyle w:val="Tekstprzypisudolnego"/>
        <w:rPr>
          <w:sz w:val="16"/>
          <w:szCs w:val="16"/>
        </w:rPr>
      </w:pPr>
      <w:r w:rsidRPr="00336582">
        <w:rPr>
          <w:rStyle w:val="Znakiprzypiswdolnych"/>
          <w:color w:val="0000FF"/>
          <w:sz w:val="16"/>
          <w:szCs w:val="16"/>
        </w:rPr>
        <w:footnoteRef/>
      </w:r>
      <w:r w:rsidRPr="00336582">
        <w:rPr>
          <w:color w:val="0000FF"/>
          <w:sz w:val="16"/>
          <w:szCs w:val="16"/>
        </w:rPr>
        <w:t xml:space="preserve"> </w:t>
      </w:r>
      <w:r w:rsidRPr="007F41E9">
        <w:rPr>
          <w:color w:val="000000"/>
          <w:sz w:val="16"/>
          <w:szCs w:val="16"/>
        </w:rPr>
        <w:t xml:space="preserve">W przypadku gdy wykonawca </w:t>
      </w:r>
      <w:r w:rsidRPr="007F41E9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(należy usunąć treść oświadczenia np. przez jego wykreślenie).</w:t>
      </w:r>
    </w:p>
  </w:footnote>
  <w:footnote w:id="4">
    <w:p w14:paraId="05B41DFC" w14:textId="77777777" w:rsidR="004B5852" w:rsidRPr="000F7093" w:rsidRDefault="004B5852" w:rsidP="004B5852">
      <w:pPr>
        <w:pStyle w:val="Tekstprzypisudolnego"/>
        <w:rPr>
          <w:sz w:val="16"/>
          <w:szCs w:val="16"/>
        </w:rPr>
      </w:pPr>
      <w:r w:rsidRPr="00336582">
        <w:rPr>
          <w:rStyle w:val="Odwoanieprzypisudolnego"/>
          <w:color w:val="0000FF"/>
          <w:sz w:val="16"/>
          <w:szCs w:val="16"/>
        </w:rPr>
        <w:footnoteRef/>
      </w:r>
      <w:r w:rsidRPr="000F7093">
        <w:rPr>
          <w:sz w:val="16"/>
          <w:szCs w:val="16"/>
        </w:rPr>
        <w:t xml:space="preserve"> Art. 233. § 1. Kto, składając zeznanie mające służyć za dowód w postępowaniu sądowym lub w innym postępowaniu prowadzonym na podstawie ustawy, zeznaje nieprawdę lub zataja prawdę, podlega karze pozbawienia wolności od 6 miesięcy do lat 8 (Dz. U.  Dz. U. z 2020 r. poz. 1444)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27E3BF" w14:textId="6FBF6666" w:rsidR="00491A49" w:rsidRDefault="00491A49">
    <w:pPr>
      <w:pStyle w:val="Nagwek"/>
    </w:pPr>
    <w:r>
      <w:rPr>
        <w:noProof/>
        <w:lang w:eastAsia="pl-PL"/>
      </w:rPr>
      <w:drawing>
        <wp:inline distT="0" distB="0" distL="0" distR="0" wp14:anchorId="1CC84FD7" wp14:editId="4BABBD74">
          <wp:extent cx="5761355" cy="57277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47ACFFC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singleLevel"/>
    <w:tmpl w:val="E0907AEA"/>
    <w:name w:val="WW8Num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1B"/>
    <w:multiLevelType w:val="multilevel"/>
    <w:tmpl w:val="F21A548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i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6" w15:restartNumberingAfterBreak="0">
    <w:nsid w:val="00000025"/>
    <w:multiLevelType w:val="multilevel"/>
    <w:tmpl w:val="00000025"/>
    <w:name w:val="WW8Num37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2268"/>
        </w:tabs>
        <w:ind w:left="2268" w:hanging="283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7A"/>
    <w:multiLevelType w:val="singleLevel"/>
    <w:tmpl w:val="FEE40D6E"/>
    <w:name w:val="WW8Num122"/>
    <w:lvl w:ilvl="0">
      <w:start w:val="7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</w:abstractNum>
  <w:abstractNum w:abstractNumId="8" w15:restartNumberingAfterBreak="0">
    <w:nsid w:val="01153DA6"/>
    <w:multiLevelType w:val="hybridMultilevel"/>
    <w:tmpl w:val="DD1ADB3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1682B19"/>
    <w:multiLevelType w:val="hybridMultilevel"/>
    <w:tmpl w:val="2FAE75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EE1CD3"/>
    <w:multiLevelType w:val="hybridMultilevel"/>
    <w:tmpl w:val="76342662"/>
    <w:lvl w:ilvl="0" w:tplc="BF40A0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2" w15:restartNumberingAfterBreak="0">
    <w:nsid w:val="114F4781"/>
    <w:multiLevelType w:val="hybridMultilevel"/>
    <w:tmpl w:val="EFD45554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2E80B7F"/>
    <w:multiLevelType w:val="hybridMultilevel"/>
    <w:tmpl w:val="76342662"/>
    <w:lvl w:ilvl="0" w:tplc="BF40A0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635509"/>
    <w:multiLevelType w:val="multilevel"/>
    <w:tmpl w:val="6568C19E"/>
    <w:name w:val="WW8Num17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21E33ACE"/>
    <w:multiLevelType w:val="hybridMultilevel"/>
    <w:tmpl w:val="6958C74C"/>
    <w:lvl w:ilvl="0" w:tplc="A02649B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CF691E"/>
    <w:multiLevelType w:val="hybridMultilevel"/>
    <w:tmpl w:val="5002B792"/>
    <w:lvl w:ilvl="0" w:tplc="DC2C4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353D1D"/>
    <w:multiLevelType w:val="hybridMultilevel"/>
    <w:tmpl w:val="6E4CB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CC491D"/>
    <w:multiLevelType w:val="hybridMultilevel"/>
    <w:tmpl w:val="5002B792"/>
    <w:lvl w:ilvl="0" w:tplc="DC2C4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6C3639"/>
    <w:multiLevelType w:val="hybridMultilevel"/>
    <w:tmpl w:val="DD1ADB3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8C8071E"/>
    <w:multiLevelType w:val="hybridMultilevel"/>
    <w:tmpl w:val="2FAE753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1B4D87"/>
    <w:multiLevelType w:val="hybridMultilevel"/>
    <w:tmpl w:val="0AA6E48A"/>
    <w:lvl w:ilvl="0" w:tplc="FEFEF5BE">
      <w:start w:val="1"/>
      <w:numFmt w:val="decimal"/>
      <w:lvlText w:val="%1."/>
      <w:lvlJc w:val="left"/>
      <w:pPr>
        <w:ind w:left="578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436F3CC4"/>
    <w:multiLevelType w:val="singleLevel"/>
    <w:tmpl w:val="04150017"/>
    <w:lvl w:ilvl="0">
      <w:start w:val="1"/>
      <w:numFmt w:val="lowerLetter"/>
      <w:lvlText w:val="%1)"/>
      <w:lvlJc w:val="left"/>
      <w:pPr>
        <w:ind w:left="928" w:hanging="360"/>
      </w:pPr>
      <w:rPr>
        <w:b w:val="0"/>
        <w:bCs/>
        <w:color w:val="000000"/>
      </w:rPr>
    </w:lvl>
  </w:abstractNum>
  <w:abstractNum w:abstractNumId="23" w15:restartNumberingAfterBreak="0">
    <w:nsid w:val="440F25F2"/>
    <w:multiLevelType w:val="hybridMultilevel"/>
    <w:tmpl w:val="5002B792"/>
    <w:lvl w:ilvl="0" w:tplc="DC2C4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AB21F4"/>
    <w:multiLevelType w:val="hybridMultilevel"/>
    <w:tmpl w:val="4A6A3B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E67B9D"/>
    <w:multiLevelType w:val="hybridMultilevel"/>
    <w:tmpl w:val="6E4CBB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D25957"/>
    <w:multiLevelType w:val="hybridMultilevel"/>
    <w:tmpl w:val="CFC41AD8"/>
    <w:lvl w:ilvl="0" w:tplc="B9D0D4C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41032FE"/>
    <w:multiLevelType w:val="multilevel"/>
    <w:tmpl w:val="F2B6F25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8" w15:restartNumberingAfterBreak="0">
    <w:nsid w:val="59920B32"/>
    <w:multiLevelType w:val="hybridMultilevel"/>
    <w:tmpl w:val="807EE5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40021A"/>
    <w:multiLevelType w:val="hybridMultilevel"/>
    <w:tmpl w:val="92E8667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B4E0F8E"/>
    <w:multiLevelType w:val="hybridMultilevel"/>
    <w:tmpl w:val="911A28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223E1E"/>
    <w:multiLevelType w:val="hybridMultilevel"/>
    <w:tmpl w:val="76342662"/>
    <w:lvl w:ilvl="0" w:tplc="BF40A0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1155BC"/>
    <w:multiLevelType w:val="hybridMultilevel"/>
    <w:tmpl w:val="DD8A8A32"/>
    <w:lvl w:ilvl="0" w:tplc="3462E6AA">
      <w:start w:val="1"/>
      <w:numFmt w:val="lowerLetter"/>
      <w:lvlText w:val="%1)"/>
      <w:lvlJc w:val="left"/>
      <w:pPr>
        <w:ind w:left="1126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46" w:hanging="360"/>
      </w:pPr>
    </w:lvl>
    <w:lvl w:ilvl="2" w:tplc="0415001B" w:tentative="1">
      <w:start w:val="1"/>
      <w:numFmt w:val="lowerRoman"/>
      <w:lvlText w:val="%3."/>
      <w:lvlJc w:val="right"/>
      <w:pPr>
        <w:ind w:left="2566" w:hanging="180"/>
      </w:pPr>
    </w:lvl>
    <w:lvl w:ilvl="3" w:tplc="0415000F" w:tentative="1">
      <w:start w:val="1"/>
      <w:numFmt w:val="decimal"/>
      <w:lvlText w:val="%4."/>
      <w:lvlJc w:val="left"/>
      <w:pPr>
        <w:ind w:left="3286" w:hanging="360"/>
      </w:pPr>
    </w:lvl>
    <w:lvl w:ilvl="4" w:tplc="04150019" w:tentative="1">
      <w:start w:val="1"/>
      <w:numFmt w:val="lowerLetter"/>
      <w:lvlText w:val="%5."/>
      <w:lvlJc w:val="left"/>
      <w:pPr>
        <w:ind w:left="4006" w:hanging="360"/>
      </w:pPr>
    </w:lvl>
    <w:lvl w:ilvl="5" w:tplc="0415001B" w:tentative="1">
      <w:start w:val="1"/>
      <w:numFmt w:val="lowerRoman"/>
      <w:lvlText w:val="%6."/>
      <w:lvlJc w:val="right"/>
      <w:pPr>
        <w:ind w:left="4726" w:hanging="180"/>
      </w:pPr>
    </w:lvl>
    <w:lvl w:ilvl="6" w:tplc="0415000F" w:tentative="1">
      <w:start w:val="1"/>
      <w:numFmt w:val="decimal"/>
      <w:lvlText w:val="%7."/>
      <w:lvlJc w:val="left"/>
      <w:pPr>
        <w:ind w:left="5446" w:hanging="360"/>
      </w:pPr>
    </w:lvl>
    <w:lvl w:ilvl="7" w:tplc="04150019" w:tentative="1">
      <w:start w:val="1"/>
      <w:numFmt w:val="lowerLetter"/>
      <w:lvlText w:val="%8."/>
      <w:lvlJc w:val="left"/>
      <w:pPr>
        <w:ind w:left="6166" w:hanging="360"/>
      </w:pPr>
    </w:lvl>
    <w:lvl w:ilvl="8" w:tplc="0415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3" w15:restartNumberingAfterBreak="0">
    <w:nsid w:val="60E3363E"/>
    <w:multiLevelType w:val="hybridMultilevel"/>
    <w:tmpl w:val="807EE5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A4001B"/>
    <w:multiLevelType w:val="hybridMultilevel"/>
    <w:tmpl w:val="6E4CB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252890"/>
    <w:multiLevelType w:val="hybridMultilevel"/>
    <w:tmpl w:val="A4B06DF2"/>
    <w:lvl w:ilvl="0" w:tplc="A02649B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C31B71"/>
    <w:multiLevelType w:val="hybridMultilevel"/>
    <w:tmpl w:val="EFD455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70D1B96"/>
    <w:multiLevelType w:val="hybridMultilevel"/>
    <w:tmpl w:val="065A1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D67727"/>
    <w:multiLevelType w:val="hybridMultilevel"/>
    <w:tmpl w:val="C0540E3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71DF5368"/>
    <w:multiLevelType w:val="hybridMultilevel"/>
    <w:tmpl w:val="6E58B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895D2C"/>
    <w:multiLevelType w:val="hybridMultilevel"/>
    <w:tmpl w:val="4E660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215B8F"/>
    <w:multiLevelType w:val="singleLevel"/>
    <w:tmpl w:val="04150011"/>
    <w:lvl w:ilvl="0">
      <w:start w:val="1"/>
      <w:numFmt w:val="decimal"/>
      <w:lvlText w:val="%1)"/>
      <w:lvlJc w:val="left"/>
      <w:pPr>
        <w:ind w:left="644" w:hanging="360"/>
      </w:pPr>
      <w:rPr>
        <w:b w:val="0"/>
        <w:bCs/>
        <w:color w:val="000000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4"/>
    <w:lvlOverride w:ilvl="0">
      <w:startOverride w:val="1"/>
    </w:lvlOverride>
  </w:num>
  <w:num w:numId="6">
    <w:abstractNumId w:val="2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33"/>
  </w:num>
  <w:num w:numId="10">
    <w:abstractNumId w:val="3"/>
  </w:num>
  <w:num w:numId="11">
    <w:abstractNumId w:val="31"/>
  </w:num>
  <w:num w:numId="12">
    <w:abstractNumId w:val="13"/>
  </w:num>
  <w:num w:numId="13">
    <w:abstractNumId w:val="35"/>
  </w:num>
  <w:num w:numId="14">
    <w:abstractNumId w:val="15"/>
  </w:num>
  <w:num w:numId="15">
    <w:abstractNumId w:val="10"/>
  </w:num>
  <w:num w:numId="16">
    <w:abstractNumId w:val="2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4"/>
  </w:num>
  <w:num w:numId="19">
    <w:abstractNumId w:val="27"/>
  </w:num>
  <w:num w:numId="20">
    <w:abstractNumId w:val="29"/>
  </w:num>
  <w:num w:numId="21">
    <w:abstractNumId w:val="0"/>
  </w:num>
  <w:num w:numId="22">
    <w:abstractNumId w:val="7"/>
  </w:num>
  <w:num w:numId="23">
    <w:abstractNumId w:val="17"/>
  </w:num>
  <w:num w:numId="24">
    <w:abstractNumId w:val="40"/>
  </w:num>
  <w:num w:numId="25">
    <w:abstractNumId w:val="3"/>
    <w:lvlOverride w:ilvl="0">
      <w:startOverride w:val="1"/>
    </w:lvlOverride>
  </w:num>
  <w:num w:numId="26">
    <w:abstractNumId w:val="11"/>
  </w:num>
  <w:num w:numId="27">
    <w:abstractNumId w:val="18"/>
  </w:num>
  <w:num w:numId="28">
    <w:abstractNumId w:val="16"/>
  </w:num>
  <w:num w:numId="29">
    <w:abstractNumId w:val="19"/>
  </w:num>
  <w:num w:numId="30">
    <w:abstractNumId w:val="8"/>
  </w:num>
  <w:num w:numId="31">
    <w:abstractNumId w:val="30"/>
  </w:num>
  <w:num w:numId="32">
    <w:abstractNumId w:val="41"/>
  </w:num>
  <w:num w:numId="33">
    <w:abstractNumId w:val="22"/>
  </w:num>
  <w:num w:numId="34">
    <w:abstractNumId w:val="25"/>
  </w:num>
  <w:num w:numId="35">
    <w:abstractNumId w:val="32"/>
  </w:num>
  <w:num w:numId="36">
    <w:abstractNumId w:val="37"/>
  </w:num>
  <w:num w:numId="37">
    <w:abstractNumId w:val="21"/>
  </w:num>
  <w:num w:numId="38">
    <w:abstractNumId w:val="9"/>
  </w:num>
  <w:num w:numId="39">
    <w:abstractNumId w:val="20"/>
  </w:num>
  <w:num w:numId="40">
    <w:abstractNumId w:val="24"/>
  </w:num>
  <w:num w:numId="41">
    <w:abstractNumId w:val="38"/>
  </w:num>
  <w:num w:numId="42">
    <w:abstractNumId w:val="36"/>
  </w:num>
  <w:num w:numId="43">
    <w:abstractNumId w:val="12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CDF"/>
    <w:rsid w:val="00007ED6"/>
    <w:rsid w:val="000136BE"/>
    <w:rsid w:val="00020E2F"/>
    <w:rsid w:val="00020F8C"/>
    <w:rsid w:val="00023992"/>
    <w:rsid w:val="00034604"/>
    <w:rsid w:val="00044156"/>
    <w:rsid w:val="00045AB8"/>
    <w:rsid w:val="00045FD4"/>
    <w:rsid w:val="000644B1"/>
    <w:rsid w:val="00067423"/>
    <w:rsid w:val="00070950"/>
    <w:rsid w:val="00074FD8"/>
    <w:rsid w:val="00075C47"/>
    <w:rsid w:val="0008381A"/>
    <w:rsid w:val="000855B5"/>
    <w:rsid w:val="000860D7"/>
    <w:rsid w:val="00087447"/>
    <w:rsid w:val="000878F0"/>
    <w:rsid w:val="0009013D"/>
    <w:rsid w:val="000922B7"/>
    <w:rsid w:val="00093B78"/>
    <w:rsid w:val="000A01A8"/>
    <w:rsid w:val="000A0D09"/>
    <w:rsid w:val="000A609D"/>
    <w:rsid w:val="000B07CE"/>
    <w:rsid w:val="000B1251"/>
    <w:rsid w:val="000B2354"/>
    <w:rsid w:val="000B24AF"/>
    <w:rsid w:val="000B397D"/>
    <w:rsid w:val="000B58F9"/>
    <w:rsid w:val="000B6CF5"/>
    <w:rsid w:val="000B736B"/>
    <w:rsid w:val="000B7D4B"/>
    <w:rsid w:val="000C0AEB"/>
    <w:rsid w:val="000C4607"/>
    <w:rsid w:val="000C6418"/>
    <w:rsid w:val="000C7B07"/>
    <w:rsid w:val="000D3A03"/>
    <w:rsid w:val="000D5E4E"/>
    <w:rsid w:val="000E059D"/>
    <w:rsid w:val="000E12D5"/>
    <w:rsid w:val="000E6E6E"/>
    <w:rsid w:val="000F20E0"/>
    <w:rsid w:val="001011AF"/>
    <w:rsid w:val="001140D1"/>
    <w:rsid w:val="001214B7"/>
    <w:rsid w:val="0012367D"/>
    <w:rsid w:val="00124ADC"/>
    <w:rsid w:val="0013010D"/>
    <w:rsid w:val="0013042B"/>
    <w:rsid w:val="00133C13"/>
    <w:rsid w:val="00140537"/>
    <w:rsid w:val="001412E9"/>
    <w:rsid w:val="00146C4A"/>
    <w:rsid w:val="00153524"/>
    <w:rsid w:val="001559FC"/>
    <w:rsid w:val="00160C6C"/>
    <w:rsid w:val="001679CC"/>
    <w:rsid w:val="00177ADF"/>
    <w:rsid w:val="00177DD3"/>
    <w:rsid w:val="00183DF9"/>
    <w:rsid w:val="001858BE"/>
    <w:rsid w:val="00191692"/>
    <w:rsid w:val="00195FD3"/>
    <w:rsid w:val="001A1E0D"/>
    <w:rsid w:val="001A4E2A"/>
    <w:rsid w:val="001C0D33"/>
    <w:rsid w:val="001C3237"/>
    <w:rsid w:val="001D0339"/>
    <w:rsid w:val="001D57C4"/>
    <w:rsid w:val="001E1661"/>
    <w:rsid w:val="001E2613"/>
    <w:rsid w:val="001E4EAE"/>
    <w:rsid w:val="001E5F87"/>
    <w:rsid w:val="002020D7"/>
    <w:rsid w:val="00204DFE"/>
    <w:rsid w:val="00205E6C"/>
    <w:rsid w:val="002132A6"/>
    <w:rsid w:val="00215916"/>
    <w:rsid w:val="00220EC8"/>
    <w:rsid w:val="00221101"/>
    <w:rsid w:val="00222CDC"/>
    <w:rsid w:val="00225131"/>
    <w:rsid w:val="0023640D"/>
    <w:rsid w:val="0023676D"/>
    <w:rsid w:val="00240C73"/>
    <w:rsid w:val="002412B0"/>
    <w:rsid w:val="00242454"/>
    <w:rsid w:val="002430AD"/>
    <w:rsid w:val="0024569E"/>
    <w:rsid w:val="00247FE2"/>
    <w:rsid w:val="00250728"/>
    <w:rsid w:val="002516E1"/>
    <w:rsid w:val="00256B42"/>
    <w:rsid w:val="00257A60"/>
    <w:rsid w:val="00261C08"/>
    <w:rsid w:val="00262199"/>
    <w:rsid w:val="00262898"/>
    <w:rsid w:val="002637C0"/>
    <w:rsid w:val="00277F7F"/>
    <w:rsid w:val="0028600F"/>
    <w:rsid w:val="00291154"/>
    <w:rsid w:val="00292333"/>
    <w:rsid w:val="00293261"/>
    <w:rsid w:val="00294F14"/>
    <w:rsid w:val="002B2BD5"/>
    <w:rsid w:val="002B4807"/>
    <w:rsid w:val="002C20F3"/>
    <w:rsid w:val="002C3BE2"/>
    <w:rsid w:val="002C5242"/>
    <w:rsid w:val="002C6132"/>
    <w:rsid w:val="002C7073"/>
    <w:rsid w:val="002D1844"/>
    <w:rsid w:val="002D4029"/>
    <w:rsid w:val="002E5011"/>
    <w:rsid w:val="002E78E9"/>
    <w:rsid w:val="002F0D86"/>
    <w:rsid w:val="002F246F"/>
    <w:rsid w:val="002F725D"/>
    <w:rsid w:val="00300719"/>
    <w:rsid w:val="0030394B"/>
    <w:rsid w:val="003168E7"/>
    <w:rsid w:val="00332D59"/>
    <w:rsid w:val="00334B9F"/>
    <w:rsid w:val="00336582"/>
    <w:rsid w:val="00344E07"/>
    <w:rsid w:val="00345138"/>
    <w:rsid w:val="003458A8"/>
    <w:rsid w:val="00347CC5"/>
    <w:rsid w:val="00351919"/>
    <w:rsid w:val="00354023"/>
    <w:rsid w:val="00357C60"/>
    <w:rsid w:val="00364F40"/>
    <w:rsid w:val="0036517C"/>
    <w:rsid w:val="00376CB6"/>
    <w:rsid w:val="003842F0"/>
    <w:rsid w:val="0038554F"/>
    <w:rsid w:val="0039133F"/>
    <w:rsid w:val="00396A66"/>
    <w:rsid w:val="003A3E6A"/>
    <w:rsid w:val="003A4A54"/>
    <w:rsid w:val="003A7DEA"/>
    <w:rsid w:val="003B3DD6"/>
    <w:rsid w:val="003B3EB1"/>
    <w:rsid w:val="003C1763"/>
    <w:rsid w:val="003C5326"/>
    <w:rsid w:val="003C6617"/>
    <w:rsid w:val="003D01E7"/>
    <w:rsid w:val="003D7D1C"/>
    <w:rsid w:val="003E7DF6"/>
    <w:rsid w:val="003F0CDF"/>
    <w:rsid w:val="003F4616"/>
    <w:rsid w:val="003F5E1A"/>
    <w:rsid w:val="003F7DCA"/>
    <w:rsid w:val="004014F0"/>
    <w:rsid w:val="00404531"/>
    <w:rsid w:val="00412636"/>
    <w:rsid w:val="004132DB"/>
    <w:rsid w:val="00413D4E"/>
    <w:rsid w:val="00414C3C"/>
    <w:rsid w:val="00424D0F"/>
    <w:rsid w:val="004251CF"/>
    <w:rsid w:val="00425AFD"/>
    <w:rsid w:val="004311DA"/>
    <w:rsid w:val="004353D6"/>
    <w:rsid w:val="00437EE3"/>
    <w:rsid w:val="00441EF9"/>
    <w:rsid w:val="00452A11"/>
    <w:rsid w:val="00460A42"/>
    <w:rsid w:val="004641B1"/>
    <w:rsid w:val="004652C9"/>
    <w:rsid w:val="00465EE4"/>
    <w:rsid w:val="00472BBA"/>
    <w:rsid w:val="00472C95"/>
    <w:rsid w:val="00481B1E"/>
    <w:rsid w:val="00482473"/>
    <w:rsid w:val="00483317"/>
    <w:rsid w:val="00484A90"/>
    <w:rsid w:val="00484B9A"/>
    <w:rsid w:val="004867BB"/>
    <w:rsid w:val="00491A49"/>
    <w:rsid w:val="004946AE"/>
    <w:rsid w:val="0049596F"/>
    <w:rsid w:val="004A091F"/>
    <w:rsid w:val="004A0FA5"/>
    <w:rsid w:val="004A11AF"/>
    <w:rsid w:val="004A11EA"/>
    <w:rsid w:val="004A343A"/>
    <w:rsid w:val="004B5852"/>
    <w:rsid w:val="004B6DC3"/>
    <w:rsid w:val="004D18F5"/>
    <w:rsid w:val="004E4E53"/>
    <w:rsid w:val="004E6C79"/>
    <w:rsid w:val="004F072E"/>
    <w:rsid w:val="004F24F3"/>
    <w:rsid w:val="004F29E1"/>
    <w:rsid w:val="004F457D"/>
    <w:rsid w:val="004F5E34"/>
    <w:rsid w:val="005004CC"/>
    <w:rsid w:val="00500739"/>
    <w:rsid w:val="005048AD"/>
    <w:rsid w:val="005066A6"/>
    <w:rsid w:val="00525EFA"/>
    <w:rsid w:val="00532841"/>
    <w:rsid w:val="005406C8"/>
    <w:rsid w:val="00544656"/>
    <w:rsid w:val="00545E6D"/>
    <w:rsid w:val="005466DA"/>
    <w:rsid w:val="00547B6A"/>
    <w:rsid w:val="00555E42"/>
    <w:rsid w:val="0055674D"/>
    <w:rsid w:val="00565DA6"/>
    <w:rsid w:val="00567ADB"/>
    <w:rsid w:val="0057039B"/>
    <w:rsid w:val="0057446D"/>
    <w:rsid w:val="00574EF1"/>
    <w:rsid w:val="005751E5"/>
    <w:rsid w:val="00582F50"/>
    <w:rsid w:val="00592AFA"/>
    <w:rsid w:val="005937E3"/>
    <w:rsid w:val="00595FEC"/>
    <w:rsid w:val="005B0921"/>
    <w:rsid w:val="005B095E"/>
    <w:rsid w:val="005B135F"/>
    <w:rsid w:val="005B347A"/>
    <w:rsid w:val="005B6B42"/>
    <w:rsid w:val="005B75BD"/>
    <w:rsid w:val="005C1678"/>
    <w:rsid w:val="005D0BE6"/>
    <w:rsid w:val="005D3405"/>
    <w:rsid w:val="005D3A56"/>
    <w:rsid w:val="005D70FC"/>
    <w:rsid w:val="005E2C7D"/>
    <w:rsid w:val="005F4713"/>
    <w:rsid w:val="005F65D4"/>
    <w:rsid w:val="005F6B23"/>
    <w:rsid w:val="00600D4B"/>
    <w:rsid w:val="00606306"/>
    <w:rsid w:val="00616FEA"/>
    <w:rsid w:val="00617FFB"/>
    <w:rsid w:val="006214BB"/>
    <w:rsid w:val="00621621"/>
    <w:rsid w:val="006235B2"/>
    <w:rsid w:val="0062364A"/>
    <w:rsid w:val="00623B5E"/>
    <w:rsid w:val="00626CBA"/>
    <w:rsid w:val="00630B22"/>
    <w:rsid w:val="006316DD"/>
    <w:rsid w:val="00633E1F"/>
    <w:rsid w:val="006354E0"/>
    <w:rsid w:val="00637588"/>
    <w:rsid w:val="006406BF"/>
    <w:rsid w:val="0064447A"/>
    <w:rsid w:val="0064546C"/>
    <w:rsid w:val="0065040B"/>
    <w:rsid w:val="00651B2D"/>
    <w:rsid w:val="00651C4A"/>
    <w:rsid w:val="00651C8E"/>
    <w:rsid w:val="006526C3"/>
    <w:rsid w:val="00653800"/>
    <w:rsid w:val="00656965"/>
    <w:rsid w:val="00657146"/>
    <w:rsid w:val="006571F1"/>
    <w:rsid w:val="00660733"/>
    <w:rsid w:val="0066520F"/>
    <w:rsid w:val="00667036"/>
    <w:rsid w:val="00687613"/>
    <w:rsid w:val="0069084F"/>
    <w:rsid w:val="00696F80"/>
    <w:rsid w:val="006B16FF"/>
    <w:rsid w:val="006B37DD"/>
    <w:rsid w:val="006B4E22"/>
    <w:rsid w:val="006B50D7"/>
    <w:rsid w:val="006B7906"/>
    <w:rsid w:val="006C10E3"/>
    <w:rsid w:val="006C2AF9"/>
    <w:rsid w:val="006C5203"/>
    <w:rsid w:val="006C68AC"/>
    <w:rsid w:val="006C72FF"/>
    <w:rsid w:val="006C7BB3"/>
    <w:rsid w:val="006D02B4"/>
    <w:rsid w:val="006D1A54"/>
    <w:rsid w:val="006D5749"/>
    <w:rsid w:val="006D6B86"/>
    <w:rsid w:val="006D6DC3"/>
    <w:rsid w:val="006E0177"/>
    <w:rsid w:val="006E0E0B"/>
    <w:rsid w:val="006E412B"/>
    <w:rsid w:val="006E4988"/>
    <w:rsid w:val="006E53E4"/>
    <w:rsid w:val="00702CBB"/>
    <w:rsid w:val="0070367B"/>
    <w:rsid w:val="00713A8C"/>
    <w:rsid w:val="00715F57"/>
    <w:rsid w:val="00717CE3"/>
    <w:rsid w:val="00720E2D"/>
    <w:rsid w:val="0072245B"/>
    <w:rsid w:val="00723C70"/>
    <w:rsid w:val="00725089"/>
    <w:rsid w:val="00730C0F"/>
    <w:rsid w:val="00731DCE"/>
    <w:rsid w:val="007457B6"/>
    <w:rsid w:val="007549F4"/>
    <w:rsid w:val="007615A3"/>
    <w:rsid w:val="007619D0"/>
    <w:rsid w:val="00764285"/>
    <w:rsid w:val="0077259C"/>
    <w:rsid w:val="00774C06"/>
    <w:rsid w:val="00777781"/>
    <w:rsid w:val="00777CBE"/>
    <w:rsid w:val="00782246"/>
    <w:rsid w:val="00782C93"/>
    <w:rsid w:val="007839D6"/>
    <w:rsid w:val="00797C88"/>
    <w:rsid w:val="007A5C25"/>
    <w:rsid w:val="007A5DDC"/>
    <w:rsid w:val="007A7949"/>
    <w:rsid w:val="007B2514"/>
    <w:rsid w:val="007B2CBF"/>
    <w:rsid w:val="007B35AE"/>
    <w:rsid w:val="007B4832"/>
    <w:rsid w:val="007B4F9A"/>
    <w:rsid w:val="007B510C"/>
    <w:rsid w:val="007B7FD6"/>
    <w:rsid w:val="007D4506"/>
    <w:rsid w:val="007D6FAE"/>
    <w:rsid w:val="007D73FB"/>
    <w:rsid w:val="007E1645"/>
    <w:rsid w:val="007F1865"/>
    <w:rsid w:val="007F54D3"/>
    <w:rsid w:val="007F552F"/>
    <w:rsid w:val="007F6108"/>
    <w:rsid w:val="0080182D"/>
    <w:rsid w:val="0080286C"/>
    <w:rsid w:val="00806D7F"/>
    <w:rsid w:val="008070C9"/>
    <w:rsid w:val="00810215"/>
    <w:rsid w:val="008129D2"/>
    <w:rsid w:val="00812BD4"/>
    <w:rsid w:val="0081358A"/>
    <w:rsid w:val="00816594"/>
    <w:rsid w:val="00820E73"/>
    <w:rsid w:val="00822C6F"/>
    <w:rsid w:val="00824051"/>
    <w:rsid w:val="00834746"/>
    <w:rsid w:val="008406FB"/>
    <w:rsid w:val="00840FC2"/>
    <w:rsid w:val="00841422"/>
    <w:rsid w:val="008423D0"/>
    <w:rsid w:val="00842571"/>
    <w:rsid w:val="00851162"/>
    <w:rsid w:val="0085223A"/>
    <w:rsid w:val="00856749"/>
    <w:rsid w:val="008572F4"/>
    <w:rsid w:val="00865099"/>
    <w:rsid w:val="00866262"/>
    <w:rsid w:val="00867D51"/>
    <w:rsid w:val="00873145"/>
    <w:rsid w:val="00873AB0"/>
    <w:rsid w:val="00876DF3"/>
    <w:rsid w:val="0088727A"/>
    <w:rsid w:val="00894B34"/>
    <w:rsid w:val="0089661F"/>
    <w:rsid w:val="00896DD2"/>
    <w:rsid w:val="008A1CA2"/>
    <w:rsid w:val="008A5D9B"/>
    <w:rsid w:val="008B1C8C"/>
    <w:rsid w:val="008C1031"/>
    <w:rsid w:val="008C1337"/>
    <w:rsid w:val="008C5942"/>
    <w:rsid w:val="008C6565"/>
    <w:rsid w:val="008D0625"/>
    <w:rsid w:val="008D1B58"/>
    <w:rsid w:val="008D2451"/>
    <w:rsid w:val="008D54C6"/>
    <w:rsid w:val="008E123F"/>
    <w:rsid w:val="008E3D8D"/>
    <w:rsid w:val="008F6092"/>
    <w:rsid w:val="00904982"/>
    <w:rsid w:val="00905369"/>
    <w:rsid w:val="00913141"/>
    <w:rsid w:val="00915A5E"/>
    <w:rsid w:val="00915E09"/>
    <w:rsid w:val="0092076D"/>
    <w:rsid w:val="0092667F"/>
    <w:rsid w:val="00936C05"/>
    <w:rsid w:val="00936F93"/>
    <w:rsid w:val="0094119C"/>
    <w:rsid w:val="00943350"/>
    <w:rsid w:val="009461FD"/>
    <w:rsid w:val="00954322"/>
    <w:rsid w:val="00960122"/>
    <w:rsid w:val="0096357B"/>
    <w:rsid w:val="00975001"/>
    <w:rsid w:val="0098001E"/>
    <w:rsid w:val="00982EF2"/>
    <w:rsid w:val="00990725"/>
    <w:rsid w:val="00990885"/>
    <w:rsid w:val="00992807"/>
    <w:rsid w:val="009957BD"/>
    <w:rsid w:val="00995C75"/>
    <w:rsid w:val="009962B0"/>
    <w:rsid w:val="009A45D5"/>
    <w:rsid w:val="009B06D7"/>
    <w:rsid w:val="009B34B0"/>
    <w:rsid w:val="009D1C58"/>
    <w:rsid w:val="009D5520"/>
    <w:rsid w:val="009F07D3"/>
    <w:rsid w:val="009F65E2"/>
    <w:rsid w:val="00A01ED7"/>
    <w:rsid w:val="00A07221"/>
    <w:rsid w:val="00A118DC"/>
    <w:rsid w:val="00A17C9C"/>
    <w:rsid w:val="00A17DD7"/>
    <w:rsid w:val="00A210E9"/>
    <w:rsid w:val="00A23215"/>
    <w:rsid w:val="00A23D75"/>
    <w:rsid w:val="00A2460C"/>
    <w:rsid w:val="00A25A29"/>
    <w:rsid w:val="00A31654"/>
    <w:rsid w:val="00A34E49"/>
    <w:rsid w:val="00A376D7"/>
    <w:rsid w:val="00A442CB"/>
    <w:rsid w:val="00A52D15"/>
    <w:rsid w:val="00A543B4"/>
    <w:rsid w:val="00A61C16"/>
    <w:rsid w:val="00A6254C"/>
    <w:rsid w:val="00A627C7"/>
    <w:rsid w:val="00A64E48"/>
    <w:rsid w:val="00A70BB0"/>
    <w:rsid w:val="00A73B47"/>
    <w:rsid w:val="00A746D7"/>
    <w:rsid w:val="00A7494D"/>
    <w:rsid w:val="00A76B27"/>
    <w:rsid w:val="00A77801"/>
    <w:rsid w:val="00A80EF8"/>
    <w:rsid w:val="00A830B3"/>
    <w:rsid w:val="00A83625"/>
    <w:rsid w:val="00A84BCA"/>
    <w:rsid w:val="00A84C7C"/>
    <w:rsid w:val="00A8625B"/>
    <w:rsid w:val="00A879D2"/>
    <w:rsid w:val="00A941CE"/>
    <w:rsid w:val="00AA03C0"/>
    <w:rsid w:val="00AA059E"/>
    <w:rsid w:val="00AA12A1"/>
    <w:rsid w:val="00AA7D75"/>
    <w:rsid w:val="00AB0404"/>
    <w:rsid w:val="00AB60F9"/>
    <w:rsid w:val="00AB7268"/>
    <w:rsid w:val="00AC05C2"/>
    <w:rsid w:val="00AC0C3F"/>
    <w:rsid w:val="00AC28BB"/>
    <w:rsid w:val="00AC7A16"/>
    <w:rsid w:val="00AC7BCA"/>
    <w:rsid w:val="00AD0448"/>
    <w:rsid w:val="00AD14DD"/>
    <w:rsid w:val="00AD2323"/>
    <w:rsid w:val="00AE10F4"/>
    <w:rsid w:val="00AE1469"/>
    <w:rsid w:val="00AF29AF"/>
    <w:rsid w:val="00AF4CFE"/>
    <w:rsid w:val="00AF4D39"/>
    <w:rsid w:val="00B03E5B"/>
    <w:rsid w:val="00B040E2"/>
    <w:rsid w:val="00B0639E"/>
    <w:rsid w:val="00B06A13"/>
    <w:rsid w:val="00B06ED0"/>
    <w:rsid w:val="00B118B3"/>
    <w:rsid w:val="00B203E0"/>
    <w:rsid w:val="00B21131"/>
    <w:rsid w:val="00B2354B"/>
    <w:rsid w:val="00B262C4"/>
    <w:rsid w:val="00B31E60"/>
    <w:rsid w:val="00B3433C"/>
    <w:rsid w:val="00B37EE7"/>
    <w:rsid w:val="00B43681"/>
    <w:rsid w:val="00B4456F"/>
    <w:rsid w:val="00B53549"/>
    <w:rsid w:val="00B5387B"/>
    <w:rsid w:val="00B56587"/>
    <w:rsid w:val="00B57906"/>
    <w:rsid w:val="00B72D3B"/>
    <w:rsid w:val="00B75819"/>
    <w:rsid w:val="00B77476"/>
    <w:rsid w:val="00B905C7"/>
    <w:rsid w:val="00BA216D"/>
    <w:rsid w:val="00BB1F85"/>
    <w:rsid w:val="00BB47B3"/>
    <w:rsid w:val="00BB5EAB"/>
    <w:rsid w:val="00BB6448"/>
    <w:rsid w:val="00BC49D9"/>
    <w:rsid w:val="00BC5D68"/>
    <w:rsid w:val="00BC6467"/>
    <w:rsid w:val="00BD0137"/>
    <w:rsid w:val="00BD1E27"/>
    <w:rsid w:val="00BD1EEA"/>
    <w:rsid w:val="00BE35D2"/>
    <w:rsid w:val="00BE3836"/>
    <w:rsid w:val="00BE42A6"/>
    <w:rsid w:val="00BE548A"/>
    <w:rsid w:val="00BE68E3"/>
    <w:rsid w:val="00BF10FF"/>
    <w:rsid w:val="00BF2D35"/>
    <w:rsid w:val="00BF3121"/>
    <w:rsid w:val="00BF7A3F"/>
    <w:rsid w:val="00C01E33"/>
    <w:rsid w:val="00C02D0E"/>
    <w:rsid w:val="00C05EE4"/>
    <w:rsid w:val="00C15EE2"/>
    <w:rsid w:val="00C1680E"/>
    <w:rsid w:val="00C24C92"/>
    <w:rsid w:val="00C25B0B"/>
    <w:rsid w:val="00C27ADB"/>
    <w:rsid w:val="00C3742D"/>
    <w:rsid w:val="00C41E3B"/>
    <w:rsid w:val="00C45028"/>
    <w:rsid w:val="00C464C8"/>
    <w:rsid w:val="00C5389D"/>
    <w:rsid w:val="00C6035D"/>
    <w:rsid w:val="00C62C6E"/>
    <w:rsid w:val="00C7760A"/>
    <w:rsid w:val="00C77704"/>
    <w:rsid w:val="00C805E8"/>
    <w:rsid w:val="00C81DB3"/>
    <w:rsid w:val="00C84E46"/>
    <w:rsid w:val="00C92393"/>
    <w:rsid w:val="00CA146D"/>
    <w:rsid w:val="00CA29A7"/>
    <w:rsid w:val="00CB05C0"/>
    <w:rsid w:val="00CB1077"/>
    <w:rsid w:val="00CB2F7F"/>
    <w:rsid w:val="00CB74A2"/>
    <w:rsid w:val="00CC1D3C"/>
    <w:rsid w:val="00CC53A5"/>
    <w:rsid w:val="00CD22AC"/>
    <w:rsid w:val="00CE1566"/>
    <w:rsid w:val="00CE200B"/>
    <w:rsid w:val="00CE4774"/>
    <w:rsid w:val="00CF1665"/>
    <w:rsid w:val="00CF2081"/>
    <w:rsid w:val="00CF44FE"/>
    <w:rsid w:val="00CF51FB"/>
    <w:rsid w:val="00CF5DC5"/>
    <w:rsid w:val="00D00B73"/>
    <w:rsid w:val="00D031C3"/>
    <w:rsid w:val="00D04AC4"/>
    <w:rsid w:val="00D10833"/>
    <w:rsid w:val="00D1194D"/>
    <w:rsid w:val="00D12378"/>
    <w:rsid w:val="00D16417"/>
    <w:rsid w:val="00D21AEE"/>
    <w:rsid w:val="00D23606"/>
    <w:rsid w:val="00D2383E"/>
    <w:rsid w:val="00D30A0A"/>
    <w:rsid w:val="00D30E36"/>
    <w:rsid w:val="00D33676"/>
    <w:rsid w:val="00D3381A"/>
    <w:rsid w:val="00D41E79"/>
    <w:rsid w:val="00D43A2E"/>
    <w:rsid w:val="00D451B2"/>
    <w:rsid w:val="00D47C3C"/>
    <w:rsid w:val="00D514DA"/>
    <w:rsid w:val="00D5207A"/>
    <w:rsid w:val="00D52D5F"/>
    <w:rsid w:val="00D53C83"/>
    <w:rsid w:val="00D55142"/>
    <w:rsid w:val="00D55DCE"/>
    <w:rsid w:val="00D6116C"/>
    <w:rsid w:val="00D67CA1"/>
    <w:rsid w:val="00D719C5"/>
    <w:rsid w:val="00D7216B"/>
    <w:rsid w:val="00D7245B"/>
    <w:rsid w:val="00D74CF3"/>
    <w:rsid w:val="00D75D8E"/>
    <w:rsid w:val="00D75E04"/>
    <w:rsid w:val="00D81B48"/>
    <w:rsid w:val="00D81FD8"/>
    <w:rsid w:val="00D86730"/>
    <w:rsid w:val="00D86B77"/>
    <w:rsid w:val="00D91610"/>
    <w:rsid w:val="00D916C0"/>
    <w:rsid w:val="00D94C46"/>
    <w:rsid w:val="00D96322"/>
    <w:rsid w:val="00D968D3"/>
    <w:rsid w:val="00D9761D"/>
    <w:rsid w:val="00DA33AB"/>
    <w:rsid w:val="00DA3476"/>
    <w:rsid w:val="00DA4529"/>
    <w:rsid w:val="00DA74AC"/>
    <w:rsid w:val="00DB2ED8"/>
    <w:rsid w:val="00DB35A6"/>
    <w:rsid w:val="00DB4A45"/>
    <w:rsid w:val="00DB5AFD"/>
    <w:rsid w:val="00DD1036"/>
    <w:rsid w:val="00DD113F"/>
    <w:rsid w:val="00DE0BEC"/>
    <w:rsid w:val="00DE0EA8"/>
    <w:rsid w:val="00DE4B16"/>
    <w:rsid w:val="00DE570A"/>
    <w:rsid w:val="00DF4B2F"/>
    <w:rsid w:val="00DF7BED"/>
    <w:rsid w:val="00E067AE"/>
    <w:rsid w:val="00E147CC"/>
    <w:rsid w:val="00E156C9"/>
    <w:rsid w:val="00E17411"/>
    <w:rsid w:val="00E250DE"/>
    <w:rsid w:val="00E25330"/>
    <w:rsid w:val="00E33AFB"/>
    <w:rsid w:val="00E4399D"/>
    <w:rsid w:val="00E46F05"/>
    <w:rsid w:val="00E60C6A"/>
    <w:rsid w:val="00E7044C"/>
    <w:rsid w:val="00E722BD"/>
    <w:rsid w:val="00E725DE"/>
    <w:rsid w:val="00E7454C"/>
    <w:rsid w:val="00E772F2"/>
    <w:rsid w:val="00E8077E"/>
    <w:rsid w:val="00E81800"/>
    <w:rsid w:val="00E87576"/>
    <w:rsid w:val="00E87D28"/>
    <w:rsid w:val="00E9186F"/>
    <w:rsid w:val="00E93E31"/>
    <w:rsid w:val="00E97B5E"/>
    <w:rsid w:val="00EA31EF"/>
    <w:rsid w:val="00EA6870"/>
    <w:rsid w:val="00EA6AF6"/>
    <w:rsid w:val="00EB04FC"/>
    <w:rsid w:val="00EB195E"/>
    <w:rsid w:val="00EB7011"/>
    <w:rsid w:val="00EC11FC"/>
    <w:rsid w:val="00ED0F26"/>
    <w:rsid w:val="00ED2D1B"/>
    <w:rsid w:val="00ED6EBE"/>
    <w:rsid w:val="00EE09B8"/>
    <w:rsid w:val="00EE54B6"/>
    <w:rsid w:val="00EF501E"/>
    <w:rsid w:val="00EF62AD"/>
    <w:rsid w:val="00EF775A"/>
    <w:rsid w:val="00F04654"/>
    <w:rsid w:val="00F12746"/>
    <w:rsid w:val="00F12F51"/>
    <w:rsid w:val="00F24851"/>
    <w:rsid w:val="00F40080"/>
    <w:rsid w:val="00F41A97"/>
    <w:rsid w:val="00F476E5"/>
    <w:rsid w:val="00F5226E"/>
    <w:rsid w:val="00F603B7"/>
    <w:rsid w:val="00F7722C"/>
    <w:rsid w:val="00F81276"/>
    <w:rsid w:val="00F84ACA"/>
    <w:rsid w:val="00F850CF"/>
    <w:rsid w:val="00F90527"/>
    <w:rsid w:val="00F90F8C"/>
    <w:rsid w:val="00F935DA"/>
    <w:rsid w:val="00F9656D"/>
    <w:rsid w:val="00FA1653"/>
    <w:rsid w:val="00FA1BB4"/>
    <w:rsid w:val="00FB4FE3"/>
    <w:rsid w:val="00FC4119"/>
    <w:rsid w:val="00FD04F1"/>
    <w:rsid w:val="00FD1180"/>
    <w:rsid w:val="00FD348D"/>
    <w:rsid w:val="00FD4C3F"/>
    <w:rsid w:val="00FE0FC1"/>
    <w:rsid w:val="00FE2F19"/>
    <w:rsid w:val="00FE4EC0"/>
    <w:rsid w:val="00FE6EB7"/>
    <w:rsid w:val="00FF32FC"/>
    <w:rsid w:val="00FF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BB3B29"/>
  <w15:docId w15:val="{112C2911-3E4B-440A-ACB4-8EF74BC01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180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D30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E200B"/>
    <w:pPr>
      <w:keepNext/>
      <w:numPr>
        <w:ilvl w:val="1"/>
        <w:numId w:val="3"/>
      </w:numPr>
      <w:ind w:left="2133"/>
      <w:jc w:val="center"/>
      <w:outlineLvl w:val="1"/>
    </w:pPr>
    <w:rPr>
      <w:b/>
      <w:sz w:val="24"/>
      <w:u w:val="single"/>
    </w:rPr>
  </w:style>
  <w:style w:type="paragraph" w:styleId="Nagwek3">
    <w:name w:val="heading 3"/>
    <w:basedOn w:val="Normalny"/>
    <w:next w:val="Normalny"/>
    <w:qFormat/>
    <w:rsid w:val="00D30A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E200B"/>
    <w:pPr>
      <w:suppressLineNumbers/>
      <w:tabs>
        <w:tab w:val="center" w:pos="4535"/>
        <w:tab w:val="right" w:pos="9071"/>
      </w:tabs>
    </w:pPr>
  </w:style>
  <w:style w:type="paragraph" w:customStyle="1" w:styleId="pkt">
    <w:name w:val="pkt"/>
    <w:basedOn w:val="Normalny"/>
    <w:uiPriority w:val="99"/>
    <w:qFormat/>
    <w:rsid w:val="00600D4B"/>
    <w:pPr>
      <w:spacing w:before="60" w:after="60"/>
      <w:ind w:left="851" w:hanging="295"/>
      <w:jc w:val="both"/>
    </w:pPr>
    <w:rPr>
      <w:sz w:val="24"/>
    </w:rPr>
  </w:style>
  <w:style w:type="paragraph" w:styleId="Nagwek">
    <w:name w:val="header"/>
    <w:basedOn w:val="Normalny"/>
    <w:rsid w:val="00600D4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82C93"/>
  </w:style>
  <w:style w:type="paragraph" w:styleId="Tekstpodstawowy">
    <w:name w:val="Body Text"/>
    <w:basedOn w:val="Normalny"/>
    <w:rsid w:val="00D30A0A"/>
    <w:pPr>
      <w:tabs>
        <w:tab w:val="left" w:pos="567"/>
      </w:tabs>
      <w:jc w:val="both"/>
    </w:pPr>
    <w:rPr>
      <w:b/>
      <w:sz w:val="32"/>
    </w:rPr>
  </w:style>
  <w:style w:type="table" w:styleId="Tabela-Siatka">
    <w:name w:val="Table Grid"/>
    <w:basedOn w:val="Standardowy"/>
    <w:rsid w:val="00D30A0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qFormat/>
    <w:rsid w:val="00CD22AC"/>
    <w:pPr>
      <w:ind w:left="708"/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F457D"/>
    <w:pPr>
      <w:widowControl w:val="0"/>
      <w:spacing w:after="120"/>
      <w:ind w:left="283"/>
    </w:pPr>
    <w:rPr>
      <w:rFonts w:eastAsia="Tahoma"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4F457D"/>
    <w:rPr>
      <w:rFonts w:eastAsia="Tahoma"/>
      <w:sz w:val="16"/>
      <w:szCs w:val="16"/>
    </w:rPr>
  </w:style>
  <w:style w:type="paragraph" w:customStyle="1" w:styleId="WW-Tekstpodstawowy3">
    <w:name w:val="WW-Tekst podstawowy 3"/>
    <w:basedOn w:val="Normalny"/>
    <w:uiPriority w:val="99"/>
    <w:rsid w:val="006E0177"/>
    <w:pPr>
      <w:jc w:val="both"/>
    </w:pPr>
    <w:rPr>
      <w:b/>
      <w:sz w:val="28"/>
    </w:rPr>
  </w:style>
  <w:style w:type="paragraph" w:styleId="Tekstprzypisudolnego">
    <w:name w:val="footnote text"/>
    <w:basedOn w:val="Normalny"/>
    <w:link w:val="TekstprzypisudolnegoZnak"/>
    <w:unhideWhenUsed/>
    <w:rsid w:val="0062364A"/>
    <w:pPr>
      <w:widowControl w:val="0"/>
    </w:pPr>
    <w:rPr>
      <w:rFonts w:eastAsia="Tahoma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2364A"/>
    <w:rPr>
      <w:rFonts w:eastAsia="Tahoma"/>
    </w:rPr>
  </w:style>
  <w:style w:type="character" w:styleId="Odwoanieprzypisudolnego">
    <w:name w:val="footnote reference"/>
    <w:rsid w:val="0062364A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50D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E250DE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11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91154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834746"/>
    <w:pPr>
      <w:ind w:left="708"/>
    </w:pPr>
  </w:style>
  <w:style w:type="character" w:customStyle="1" w:styleId="Nagwek2Znak">
    <w:name w:val="Nagłówek 2 Znak"/>
    <w:link w:val="Nagwek2"/>
    <w:rsid w:val="00DB5AFD"/>
    <w:rPr>
      <w:b/>
      <w:sz w:val="24"/>
      <w:u w:val="single"/>
      <w:lang w:eastAsia="ar-SA"/>
    </w:rPr>
  </w:style>
  <w:style w:type="character" w:styleId="Odwoaniedokomentarza">
    <w:name w:val="annotation reference"/>
    <w:uiPriority w:val="99"/>
    <w:semiHidden/>
    <w:unhideWhenUsed/>
    <w:rsid w:val="001D03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0339"/>
  </w:style>
  <w:style w:type="character" w:customStyle="1" w:styleId="TekstkomentarzaZnak">
    <w:name w:val="Tekst komentarza Znak"/>
    <w:link w:val="Tekstkomentarza"/>
    <w:uiPriority w:val="99"/>
    <w:semiHidden/>
    <w:rsid w:val="001D0339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03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D0339"/>
    <w:rPr>
      <w:b/>
      <w:bCs/>
      <w:lang w:eastAsia="ar-SA"/>
    </w:rPr>
  </w:style>
  <w:style w:type="paragraph" w:customStyle="1" w:styleId="Default">
    <w:name w:val="Default"/>
    <w:rsid w:val="006B79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uiPriority w:val="99"/>
    <w:unhideWhenUsed/>
    <w:rsid w:val="00BF2D35"/>
    <w:rPr>
      <w:color w:val="0000FF"/>
      <w:u w:val="single"/>
    </w:rPr>
  </w:style>
  <w:style w:type="character" w:customStyle="1" w:styleId="Znakiprzypiswdolnych">
    <w:name w:val="Znaki przypisów dolnych"/>
    <w:rsid w:val="00EE54B6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D916C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20F8C"/>
    <w:rPr>
      <w:lang w:eastAsia="ar-SA"/>
    </w:rPr>
  </w:style>
  <w:style w:type="character" w:customStyle="1" w:styleId="StopkaZnak">
    <w:name w:val="Stopka Znak"/>
    <w:basedOn w:val="Domylnaczcionkaakapitu"/>
    <w:link w:val="Stopka"/>
    <w:rsid w:val="00D21AEE"/>
    <w:rPr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A4A5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A4A54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3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9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3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8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0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ms.ms.gov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1213</Words>
  <Characters>7278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8475</CharactersWithSpaces>
  <SharedDoc>false</SharedDoc>
  <HLinks>
    <vt:vector size="12" baseType="variant">
      <vt:variant>
        <vt:i4>2359411</vt:i4>
      </vt:variant>
      <vt:variant>
        <vt:i4>11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  <vt:variant>
        <vt:i4>7274552</vt:i4>
      </vt:variant>
      <vt:variant>
        <vt:i4>6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Bartosz Bobek</cp:lastModifiedBy>
  <cp:revision>5</cp:revision>
  <dcterms:created xsi:type="dcterms:W3CDTF">2023-01-04T09:30:00Z</dcterms:created>
  <dcterms:modified xsi:type="dcterms:W3CDTF">2026-01-14T13:44:00Z</dcterms:modified>
</cp:coreProperties>
</file>